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5A08E" w14:textId="2562582B" w:rsidR="007166CE" w:rsidRDefault="00392F2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8DD2F9B" wp14:editId="2E16CF0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A6D5669" w14:textId="77777777" w:rsidR="007166CE" w:rsidRDefault="007166CE" w:rsidP="007166CE">
      <w:pPr>
        <w:pStyle w:val="berschrift1"/>
      </w:pPr>
      <w:r>
        <w:br w:type="page"/>
      </w:r>
      <w:r>
        <w:lastRenderedPageBreak/>
        <w:t>Vorwort</w:t>
      </w:r>
    </w:p>
    <w:p w14:paraId="1F98A02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D4415B6" w14:textId="77777777" w:rsidR="007E1779" w:rsidRDefault="008D7463" w:rsidP="007166CE">
      <w:r>
        <w:t xml:space="preserve">Dieses Jahr hat uns allen eine Menge abverlangt – doch Gott hat uns hindurchgetragen. </w:t>
      </w:r>
    </w:p>
    <w:p w14:paraId="7801CD6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78317334" w14:textId="77777777" w:rsidR="007E1779" w:rsidRDefault="007E1779" w:rsidP="007166CE">
      <w:r>
        <w:t>Vielleicht hat aber auch der eine oder die andere Lust, mitzumachen und neue Bücher zu erstellen – sprecht mich einfach an.</w:t>
      </w:r>
    </w:p>
    <w:p w14:paraId="1C1D9817" w14:textId="77777777" w:rsidR="007166CE" w:rsidRDefault="007166CE" w:rsidP="007166CE">
      <w:r>
        <w:t>Euch allen wünsche ich Gottes reichen Segen und dass Ihr für Euch interessante Texte hier findet. Für Anregungen bin ich immer dankbar.</w:t>
      </w:r>
    </w:p>
    <w:p w14:paraId="36606A1F" w14:textId="77777777" w:rsidR="007166CE" w:rsidRDefault="007166CE" w:rsidP="007166CE">
      <w:r>
        <w:t>Gruß &amp; Segen,</w:t>
      </w:r>
    </w:p>
    <w:p w14:paraId="2BD3F0D8" w14:textId="77777777" w:rsidR="007166CE" w:rsidRDefault="007166CE" w:rsidP="007166CE">
      <w:r>
        <w:t>Andreas</w:t>
      </w:r>
    </w:p>
    <w:p w14:paraId="7CCB502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BFA0A87" w14:textId="6C10B646" w:rsidR="003154BD" w:rsidRDefault="003154BD" w:rsidP="003154BD">
      <w:pPr>
        <w:pStyle w:val="berschrift1"/>
        <w:rPr>
          <w:sz w:val="48"/>
        </w:rPr>
      </w:pPr>
      <w:bookmarkStart w:id="0" w:name="_Hlk69383966"/>
      <w:r>
        <w:t xml:space="preserve">Bodenstein, Andreas - Von dem </w:t>
      </w:r>
      <w:proofErr w:type="spellStart"/>
      <w:r>
        <w:t>Newen</w:t>
      </w:r>
      <w:proofErr w:type="spellEnd"/>
      <w:r>
        <w:t xml:space="preserve"> und Alten Testament.</w:t>
      </w:r>
      <w:bookmarkEnd w:id="0"/>
    </w:p>
    <w:p w14:paraId="4272C844" w14:textId="77777777" w:rsidR="003154BD" w:rsidRDefault="003154BD" w:rsidP="003154BD">
      <w:pPr>
        <w:pStyle w:val="StandardWeb"/>
      </w:pPr>
      <w:proofErr w:type="spellStart"/>
      <w:r>
        <w:t>Antwurt</w:t>
      </w:r>
      <w:proofErr w:type="spellEnd"/>
      <w:r>
        <w:t xml:space="preserve"> </w:t>
      </w:r>
      <w:proofErr w:type="spellStart"/>
      <w:r>
        <w:t>auff</w:t>
      </w:r>
      <w:proofErr w:type="spellEnd"/>
      <w:r>
        <w:t xml:space="preserve"> </w:t>
      </w:r>
      <w:proofErr w:type="spellStart"/>
      <w:r>
        <w:t>disen</w:t>
      </w:r>
      <w:proofErr w:type="spellEnd"/>
      <w:r>
        <w:t xml:space="preserve"> </w:t>
      </w:r>
      <w:proofErr w:type="spellStart"/>
      <w:r>
        <w:t>spruch</w:t>
      </w:r>
      <w:proofErr w:type="spellEnd"/>
      <w:r>
        <w:t xml:space="preserve"> </w:t>
      </w:r>
      <w:r>
        <w:br/>
        <w:t xml:space="preserve">Der Kelch das New Testament in </w:t>
      </w:r>
      <w:proofErr w:type="spellStart"/>
      <w:r>
        <w:t>meynem</w:t>
      </w:r>
      <w:proofErr w:type="spellEnd"/>
      <w:r>
        <w:t xml:space="preserve"> </w:t>
      </w:r>
      <w:proofErr w:type="spellStart"/>
      <w:r>
        <w:t>blut</w:t>
      </w:r>
      <w:proofErr w:type="spellEnd"/>
      <w:r>
        <w:t xml:space="preserve"> etc.</w:t>
      </w:r>
      <w:r>
        <w:br/>
        <w:t xml:space="preserve">Luce </w:t>
      </w:r>
      <w:proofErr w:type="spellStart"/>
      <w:r>
        <w:t>xxij</w:t>
      </w:r>
      <w:proofErr w:type="spellEnd"/>
      <w:r>
        <w:t xml:space="preserve">. i. </w:t>
      </w:r>
      <w:proofErr w:type="spellStart"/>
      <w:r>
        <w:t>Corin</w:t>
      </w:r>
      <w:proofErr w:type="spellEnd"/>
      <w:r>
        <w:t xml:space="preserve">. </w:t>
      </w:r>
      <w:proofErr w:type="spellStart"/>
      <w:r>
        <w:t>xj</w:t>
      </w:r>
      <w:proofErr w:type="spellEnd"/>
      <w:r>
        <w:t xml:space="preserve">. </w:t>
      </w:r>
    </w:p>
    <w:p w14:paraId="4879AFD8" w14:textId="77777777" w:rsidR="003154BD" w:rsidRDefault="003154BD" w:rsidP="003154BD">
      <w:pPr>
        <w:pStyle w:val="StandardWeb"/>
      </w:pPr>
      <w:r>
        <w:rPr>
          <w:rStyle w:val="Fett"/>
          <w:rFonts w:eastAsiaTheme="majorEastAsia"/>
        </w:rPr>
        <w:t xml:space="preserve">Andreas </w:t>
      </w:r>
      <w:proofErr w:type="spellStart"/>
      <w:r>
        <w:rPr>
          <w:rStyle w:val="Fett"/>
          <w:rFonts w:eastAsiaTheme="majorEastAsia"/>
        </w:rPr>
        <w:t>Carolstat</w:t>
      </w:r>
      <w:proofErr w:type="spellEnd"/>
      <w:r>
        <w:rPr>
          <w:rStyle w:val="Fett"/>
          <w:rFonts w:eastAsiaTheme="majorEastAsia"/>
        </w:rPr>
        <w:t>.</w:t>
      </w:r>
      <w:r>
        <w:t xml:space="preserve"> </w:t>
      </w:r>
    </w:p>
    <w:p w14:paraId="7F5BD4D2" w14:textId="77777777" w:rsidR="003154BD" w:rsidRDefault="003154BD" w:rsidP="003154BD">
      <w:pPr>
        <w:pStyle w:val="StandardWeb"/>
      </w:pPr>
      <w:r>
        <w:t xml:space="preserve">wie </w:t>
      </w:r>
      <w:proofErr w:type="spellStart"/>
      <w:r>
        <w:t>Carolstat</w:t>
      </w:r>
      <w:proofErr w:type="spellEnd"/>
      <w:r>
        <w:t xml:space="preserve"> </w:t>
      </w:r>
      <w:proofErr w:type="spellStart"/>
      <w:r>
        <w:t>widerriefft</w:t>
      </w:r>
      <w:proofErr w:type="spellEnd"/>
      <w:r>
        <w:t xml:space="preserve">. </w:t>
      </w:r>
    </w:p>
    <w:p w14:paraId="010076F3" w14:textId="77777777" w:rsidR="003154BD" w:rsidRDefault="003154BD" w:rsidP="003154BD">
      <w:pPr>
        <w:pStyle w:val="StandardWeb"/>
      </w:pPr>
      <w:r>
        <w:t xml:space="preserve">M. D. XXV. </w:t>
      </w:r>
    </w:p>
    <w:p w14:paraId="09E00918" w14:textId="77777777" w:rsidR="003154BD" w:rsidRDefault="003154BD" w:rsidP="003154BD">
      <w:pPr>
        <w:pStyle w:val="StandardWeb"/>
      </w:pPr>
      <w:r>
        <w:rPr>
          <w:rStyle w:val="Fett"/>
          <w:rFonts w:eastAsiaTheme="majorEastAsia"/>
        </w:rPr>
        <w:t xml:space="preserve">Andreas </w:t>
      </w:r>
      <w:proofErr w:type="spellStart"/>
      <w:r>
        <w:rPr>
          <w:rStyle w:val="Fett"/>
          <w:rFonts w:eastAsiaTheme="majorEastAsia"/>
        </w:rPr>
        <w:t>Carolstater</w:t>
      </w:r>
      <w:proofErr w:type="spellEnd"/>
      <w:r>
        <w:rPr>
          <w:rStyle w:val="Fett"/>
          <w:rFonts w:eastAsiaTheme="majorEastAsia"/>
        </w:rPr>
        <w:t xml:space="preserve">: </w:t>
      </w:r>
      <w:proofErr w:type="spellStart"/>
      <w:r>
        <w:rPr>
          <w:rStyle w:val="Fett"/>
          <w:rFonts w:eastAsiaTheme="majorEastAsia"/>
        </w:rPr>
        <w:t>unverhoert</w:t>
      </w:r>
      <w:proofErr w:type="spellEnd"/>
      <w:r>
        <w:rPr>
          <w:rStyle w:val="Fett"/>
          <w:rFonts w:eastAsiaTheme="majorEastAsia"/>
        </w:rPr>
        <w:t xml:space="preserve"> / </w:t>
      </w:r>
      <w:proofErr w:type="spellStart"/>
      <w:r>
        <w:rPr>
          <w:rStyle w:val="Fett"/>
          <w:rFonts w:eastAsiaTheme="majorEastAsia"/>
        </w:rPr>
        <w:t>vertriben</w:t>
      </w:r>
      <w:proofErr w:type="spellEnd"/>
      <w:r>
        <w:rPr>
          <w:rStyle w:val="Fett"/>
          <w:rFonts w:eastAsiaTheme="majorEastAsia"/>
        </w:rPr>
        <w:t xml:space="preserve"> / zu einem </w:t>
      </w:r>
      <w:proofErr w:type="spellStart"/>
      <w:r>
        <w:rPr>
          <w:rStyle w:val="Fett"/>
          <w:rFonts w:eastAsiaTheme="majorEastAsia"/>
        </w:rPr>
        <w:t>gezeugknuß</w:t>
      </w:r>
      <w:proofErr w:type="spellEnd"/>
      <w:r>
        <w:rPr>
          <w:rStyle w:val="Fett"/>
          <w:rFonts w:eastAsiaTheme="majorEastAsia"/>
        </w:rPr>
        <w:t xml:space="preserve"> des </w:t>
      </w:r>
      <w:proofErr w:type="spellStart"/>
      <w:r>
        <w:rPr>
          <w:rStyle w:val="Fett"/>
          <w:rFonts w:eastAsiaTheme="majorEastAsia"/>
        </w:rPr>
        <w:t>Evangelij</w:t>
      </w:r>
      <w:proofErr w:type="spellEnd"/>
      <w:r>
        <w:rPr>
          <w:rStyle w:val="Fett"/>
          <w:rFonts w:eastAsiaTheme="majorEastAsia"/>
        </w:rPr>
        <w:t xml:space="preserve"> / </w:t>
      </w:r>
      <w:proofErr w:type="spellStart"/>
      <w:r>
        <w:rPr>
          <w:rStyle w:val="Fett"/>
          <w:rFonts w:eastAsiaTheme="majorEastAsia"/>
        </w:rPr>
        <w:t>woelchs</w:t>
      </w:r>
      <w:proofErr w:type="spellEnd"/>
      <w:r>
        <w:rPr>
          <w:rStyle w:val="Fett"/>
          <w:rFonts w:eastAsiaTheme="majorEastAsia"/>
        </w:rPr>
        <w:t xml:space="preserve"> ich Predig von </w:t>
      </w:r>
      <w:proofErr w:type="spellStart"/>
      <w:r>
        <w:rPr>
          <w:rStyle w:val="Fett"/>
          <w:rFonts w:eastAsiaTheme="majorEastAsia"/>
        </w:rPr>
        <w:t>Jhesu</w:t>
      </w:r>
      <w:proofErr w:type="spellEnd"/>
      <w:r>
        <w:rPr>
          <w:rStyle w:val="Fett"/>
          <w:rFonts w:eastAsiaTheme="majorEastAsia"/>
        </w:rPr>
        <w:t xml:space="preserve"> von Nazareth / den </w:t>
      </w:r>
      <w:proofErr w:type="spellStart"/>
      <w:r>
        <w:rPr>
          <w:rStyle w:val="Fett"/>
          <w:rFonts w:eastAsiaTheme="majorEastAsia"/>
        </w:rPr>
        <w:t>gecreützigten</w:t>
      </w:r>
      <w:proofErr w:type="spellEnd"/>
      <w:r>
        <w:rPr>
          <w:rStyle w:val="Fett"/>
          <w:rFonts w:eastAsiaTheme="majorEastAsia"/>
        </w:rPr>
        <w:t xml:space="preserve"> Sun Gottes.</w:t>
      </w:r>
      <w:r>
        <w:t xml:space="preserve"> </w:t>
      </w:r>
    </w:p>
    <w:p w14:paraId="72C995C3" w14:textId="77777777" w:rsidR="003154BD" w:rsidRDefault="003154BD" w:rsidP="003154BD">
      <w:pPr>
        <w:pStyle w:val="StandardWeb"/>
      </w:pPr>
      <w:r>
        <w:t xml:space="preserve">Den ernsten Christen meinen geliebten </w:t>
      </w:r>
      <w:proofErr w:type="spellStart"/>
      <w:r>
        <w:t>bruedern</w:t>
      </w:r>
      <w:proofErr w:type="spellEnd"/>
      <w:r>
        <w:t xml:space="preserve"> zu Rottenburg an der Tauber / </w:t>
      </w:r>
      <w:proofErr w:type="spellStart"/>
      <w:r>
        <w:t>Goetliche</w:t>
      </w:r>
      <w:proofErr w:type="spellEnd"/>
      <w:r>
        <w:t xml:space="preserve"> </w:t>
      </w:r>
      <w:proofErr w:type="spellStart"/>
      <w:r>
        <w:t>weyßheit</w:t>
      </w:r>
      <w:proofErr w:type="spellEnd"/>
      <w:r>
        <w:t xml:space="preserve"> / </w:t>
      </w:r>
      <w:proofErr w:type="spellStart"/>
      <w:r>
        <w:t>erkanntnuß</w:t>
      </w:r>
      <w:proofErr w:type="spellEnd"/>
      <w:r>
        <w:t xml:space="preserve"> glauben / lieb / </w:t>
      </w:r>
      <w:proofErr w:type="spellStart"/>
      <w:r>
        <w:t>sterck</w:t>
      </w:r>
      <w:proofErr w:type="spellEnd"/>
      <w:r>
        <w:t xml:space="preserve"> / und </w:t>
      </w:r>
      <w:proofErr w:type="spellStart"/>
      <w:r>
        <w:t>fryd</w:t>
      </w:r>
      <w:proofErr w:type="spellEnd"/>
      <w:r>
        <w:t xml:space="preserve"> von </w:t>
      </w:r>
      <w:proofErr w:type="spellStart"/>
      <w:r>
        <w:t>got</w:t>
      </w:r>
      <w:proofErr w:type="spellEnd"/>
      <w:r>
        <w:t xml:space="preserve"> durch Christum. Günstige </w:t>
      </w:r>
      <w:proofErr w:type="spellStart"/>
      <w:r>
        <w:t>brueder</w:t>
      </w:r>
      <w:proofErr w:type="spellEnd"/>
      <w:r>
        <w:t xml:space="preserve"> / Ich hab </w:t>
      </w:r>
      <w:proofErr w:type="spellStart"/>
      <w:r>
        <w:t>auff</w:t>
      </w:r>
      <w:proofErr w:type="spellEnd"/>
      <w:r>
        <w:t xml:space="preserve"> D. Luthers </w:t>
      </w:r>
      <w:proofErr w:type="spellStart"/>
      <w:r>
        <w:t>schriftloß</w:t>
      </w:r>
      <w:proofErr w:type="spellEnd"/>
      <w:r>
        <w:t xml:space="preserve"> und </w:t>
      </w:r>
      <w:proofErr w:type="spellStart"/>
      <w:r>
        <w:t>unchristlichs</w:t>
      </w:r>
      <w:proofErr w:type="spellEnd"/>
      <w:r>
        <w:t xml:space="preserve"> </w:t>
      </w:r>
      <w:proofErr w:type="spellStart"/>
      <w:r>
        <w:t>schreyben</w:t>
      </w:r>
      <w:proofErr w:type="spellEnd"/>
      <w:r>
        <w:t xml:space="preserve"> / ein volle </w:t>
      </w:r>
      <w:proofErr w:type="spellStart"/>
      <w:r>
        <w:t>antwort</w:t>
      </w:r>
      <w:proofErr w:type="spellEnd"/>
      <w:r>
        <w:t xml:space="preserve"> / nu schier </w:t>
      </w:r>
      <w:proofErr w:type="spellStart"/>
      <w:r>
        <w:t>volendt</w:t>
      </w:r>
      <w:proofErr w:type="spellEnd"/>
      <w:r>
        <w:t xml:space="preserve"> / neben anderm schreiben / das ich </w:t>
      </w:r>
      <w:proofErr w:type="spellStart"/>
      <w:r>
        <w:t>warlich</w:t>
      </w:r>
      <w:proofErr w:type="spellEnd"/>
      <w:r>
        <w:t xml:space="preserve"> nicht wenig zu </w:t>
      </w:r>
      <w:proofErr w:type="spellStart"/>
      <w:r>
        <w:t>bruedern</w:t>
      </w:r>
      <w:proofErr w:type="spellEnd"/>
      <w:r>
        <w:t xml:space="preserve"> so mich </w:t>
      </w:r>
      <w:proofErr w:type="spellStart"/>
      <w:r>
        <w:t>darumb</w:t>
      </w:r>
      <w:proofErr w:type="spellEnd"/>
      <w:r>
        <w:t xml:space="preserve"> ansuchen / </w:t>
      </w:r>
      <w:proofErr w:type="spellStart"/>
      <w:r>
        <w:t>schreyben</w:t>
      </w:r>
      <w:proofErr w:type="spellEnd"/>
      <w:r>
        <w:t xml:space="preserve"> muß. Nach dem aber die selbige </w:t>
      </w:r>
      <w:proofErr w:type="spellStart"/>
      <w:r>
        <w:t>antwort</w:t>
      </w:r>
      <w:proofErr w:type="spellEnd"/>
      <w:r>
        <w:t xml:space="preserve"> / zu groß / hab ich etliche </w:t>
      </w:r>
      <w:proofErr w:type="spellStart"/>
      <w:r>
        <w:t>Artickel</w:t>
      </w:r>
      <w:proofErr w:type="spellEnd"/>
      <w:r>
        <w:t xml:space="preserve"> </w:t>
      </w:r>
      <w:proofErr w:type="spellStart"/>
      <w:r>
        <w:t>herausser</w:t>
      </w:r>
      <w:proofErr w:type="spellEnd"/>
      <w:r>
        <w:t xml:space="preserve"> genommen / </w:t>
      </w:r>
      <w:proofErr w:type="spellStart"/>
      <w:r>
        <w:t>woelche</w:t>
      </w:r>
      <w:proofErr w:type="spellEnd"/>
      <w:r>
        <w:t xml:space="preserve"> ich / einen </w:t>
      </w:r>
      <w:proofErr w:type="spellStart"/>
      <w:r>
        <w:t>yeden</w:t>
      </w:r>
      <w:proofErr w:type="spellEnd"/>
      <w:r>
        <w:t xml:space="preserve"> sonderlich </w:t>
      </w:r>
      <w:proofErr w:type="spellStart"/>
      <w:r>
        <w:t>denck</w:t>
      </w:r>
      <w:proofErr w:type="spellEnd"/>
      <w:r>
        <w:t xml:space="preserve"> lassen </w:t>
      </w:r>
      <w:proofErr w:type="spellStart"/>
      <w:r>
        <w:t>außgeen</w:t>
      </w:r>
      <w:proofErr w:type="spellEnd"/>
      <w:r>
        <w:t xml:space="preserve"> / </w:t>
      </w:r>
      <w:proofErr w:type="spellStart"/>
      <w:r>
        <w:t>under</w:t>
      </w:r>
      <w:proofErr w:type="spellEnd"/>
      <w:r>
        <w:t xml:space="preserve"> </w:t>
      </w:r>
      <w:proofErr w:type="spellStart"/>
      <w:r>
        <w:t>wolechen</w:t>
      </w:r>
      <w:proofErr w:type="spellEnd"/>
      <w:r>
        <w:t xml:space="preserve"> </w:t>
      </w:r>
      <w:proofErr w:type="spellStart"/>
      <w:r>
        <w:t>diser</w:t>
      </w:r>
      <w:proofErr w:type="spellEnd"/>
      <w:r>
        <w:t xml:space="preserve"> </w:t>
      </w:r>
      <w:proofErr w:type="spellStart"/>
      <w:r>
        <w:t>eyner</w:t>
      </w:r>
      <w:proofErr w:type="spellEnd"/>
      <w:r>
        <w:t xml:space="preserve"> ist / Vom Kelch / Den die </w:t>
      </w:r>
      <w:proofErr w:type="spellStart"/>
      <w:r>
        <w:t>schrifft</w:t>
      </w:r>
      <w:proofErr w:type="spellEnd"/>
      <w:r>
        <w:t xml:space="preserve"> ein New </w:t>
      </w:r>
      <w:proofErr w:type="spellStart"/>
      <w:r>
        <w:t>testament</w:t>
      </w:r>
      <w:proofErr w:type="spellEnd"/>
      <w:r>
        <w:t xml:space="preserve"> nennt / und D. Luther ein </w:t>
      </w:r>
      <w:proofErr w:type="spellStart"/>
      <w:r>
        <w:t>donner</w:t>
      </w:r>
      <w:proofErr w:type="spellEnd"/>
      <w:r>
        <w:t xml:space="preserve"> </w:t>
      </w:r>
      <w:proofErr w:type="spellStart"/>
      <w:r>
        <w:t>axt</w:t>
      </w:r>
      <w:proofErr w:type="spellEnd"/>
      <w:r>
        <w:t xml:space="preserve"> </w:t>
      </w:r>
      <w:proofErr w:type="spellStart"/>
      <w:r>
        <w:t>auff</w:t>
      </w:r>
      <w:proofErr w:type="spellEnd"/>
      <w:r>
        <w:t xml:space="preserve"> </w:t>
      </w:r>
      <w:proofErr w:type="spellStart"/>
      <w:r>
        <w:t>Carolstats</w:t>
      </w:r>
      <w:proofErr w:type="spellEnd"/>
      <w:r>
        <w:t xml:space="preserve"> </w:t>
      </w:r>
      <w:proofErr w:type="spellStart"/>
      <w:r>
        <w:t>kopff</w:t>
      </w:r>
      <w:proofErr w:type="spellEnd"/>
      <w:r>
        <w:t xml:space="preserve"> </w:t>
      </w:r>
      <w:proofErr w:type="spellStart"/>
      <w:r>
        <w:t>heysset</w:t>
      </w:r>
      <w:proofErr w:type="spellEnd"/>
      <w:r>
        <w:t xml:space="preserve"> </w:t>
      </w:r>
      <w:proofErr w:type="spellStart"/>
      <w:r>
        <w:t>unnd</w:t>
      </w:r>
      <w:proofErr w:type="spellEnd"/>
      <w:r>
        <w:t xml:space="preserve"> </w:t>
      </w:r>
      <w:proofErr w:type="spellStart"/>
      <w:r>
        <w:t>fur</w:t>
      </w:r>
      <w:proofErr w:type="spellEnd"/>
      <w:r>
        <w:t xml:space="preserve"> den besten </w:t>
      </w:r>
      <w:proofErr w:type="spellStart"/>
      <w:r>
        <w:t>grund</w:t>
      </w:r>
      <w:proofErr w:type="spellEnd"/>
      <w:r>
        <w:t xml:space="preserve"> hellt zu </w:t>
      </w:r>
      <w:proofErr w:type="spellStart"/>
      <w:r>
        <w:t>beweysen</w:t>
      </w:r>
      <w:proofErr w:type="spellEnd"/>
      <w:r>
        <w:t xml:space="preserve"> / Das des </w:t>
      </w:r>
      <w:proofErr w:type="spellStart"/>
      <w:r>
        <w:t>herren</w:t>
      </w:r>
      <w:proofErr w:type="spellEnd"/>
      <w:r>
        <w:t xml:space="preserve"> </w:t>
      </w:r>
      <w:proofErr w:type="spellStart"/>
      <w:r>
        <w:t>blut</w:t>
      </w:r>
      <w:proofErr w:type="spellEnd"/>
      <w:r>
        <w:t xml:space="preserve"> </w:t>
      </w:r>
      <w:proofErr w:type="spellStart"/>
      <w:r>
        <w:t>leyblich</w:t>
      </w:r>
      <w:proofErr w:type="spellEnd"/>
      <w:r>
        <w:t xml:space="preserve"> </w:t>
      </w:r>
      <w:proofErr w:type="spellStart"/>
      <w:r>
        <w:t>inn</w:t>
      </w:r>
      <w:proofErr w:type="spellEnd"/>
      <w:r>
        <w:t xml:space="preserve"> dem Kelch der </w:t>
      </w:r>
      <w:proofErr w:type="spellStart"/>
      <w:r>
        <w:t>benedeyung</w:t>
      </w:r>
      <w:proofErr w:type="spellEnd"/>
      <w:r>
        <w:t xml:space="preserve"> muß seyn. Den selben </w:t>
      </w:r>
      <w:proofErr w:type="spellStart"/>
      <w:r>
        <w:t>Artickel</w:t>
      </w:r>
      <w:proofErr w:type="spellEnd"/>
      <w:r>
        <w:t xml:space="preserve"> / ich euch / </w:t>
      </w:r>
      <w:proofErr w:type="spellStart"/>
      <w:r>
        <w:t>auß</w:t>
      </w:r>
      <w:proofErr w:type="spellEnd"/>
      <w:r>
        <w:t xml:space="preserve"> </w:t>
      </w:r>
      <w:proofErr w:type="spellStart"/>
      <w:r>
        <w:t>gutter</w:t>
      </w:r>
      <w:proofErr w:type="spellEnd"/>
      <w:r>
        <w:t xml:space="preserve"> Christlicher lieb / </w:t>
      </w:r>
      <w:proofErr w:type="spellStart"/>
      <w:r>
        <w:t>wilfertigkeit</w:t>
      </w:r>
      <w:proofErr w:type="spellEnd"/>
      <w:r>
        <w:t xml:space="preserve"> / </w:t>
      </w:r>
      <w:proofErr w:type="spellStart"/>
      <w:r>
        <w:t>unnd</w:t>
      </w:r>
      <w:proofErr w:type="spellEnd"/>
      <w:r>
        <w:t xml:space="preserve"> dienst </w:t>
      </w:r>
      <w:proofErr w:type="spellStart"/>
      <w:r>
        <w:t>zugeschriben</w:t>
      </w:r>
      <w:proofErr w:type="spellEnd"/>
      <w:r>
        <w:t xml:space="preserve"> / zu schick / Angesehen / das </w:t>
      </w:r>
      <w:proofErr w:type="spellStart"/>
      <w:r>
        <w:t>vil</w:t>
      </w:r>
      <w:proofErr w:type="spellEnd"/>
      <w:r>
        <w:t xml:space="preserve"> </w:t>
      </w:r>
      <w:proofErr w:type="spellStart"/>
      <w:r>
        <w:t>under</w:t>
      </w:r>
      <w:proofErr w:type="spellEnd"/>
      <w:r>
        <w:t xml:space="preserve"> euch </w:t>
      </w:r>
      <w:proofErr w:type="spellStart"/>
      <w:r>
        <w:t>seynd</w:t>
      </w:r>
      <w:proofErr w:type="spellEnd"/>
      <w:r>
        <w:t xml:space="preserve"> / den Gottes </w:t>
      </w:r>
      <w:proofErr w:type="spellStart"/>
      <w:r>
        <w:t>warheit</w:t>
      </w:r>
      <w:proofErr w:type="spellEnd"/>
      <w:r>
        <w:t xml:space="preserve"> und </w:t>
      </w:r>
      <w:proofErr w:type="spellStart"/>
      <w:r>
        <w:t>urteyln</w:t>
      </w:r>
      <w:proofErr w:type="spellEnd"/>
      <w:r>
        <w:t xml:space="preserve"> ernstlich </w:t>
      </w:r>
      <w:proofErr w:type="spellStart"/>
      <w:r>
        <w:t>gelieben</w:t>
      </w:r>
      <w:proofErr w:type="spellEnd"/>
      <w:r>
        <w:t xml:space="preserve"> / Die mich on </w:t>
      </w:r>
      <w:proofErr w:type="spellStart"/>
      <w:r>
        <w:t>zweyffel</w:t>
      </w:r>
      <w:proofErr w:type="spellEnd"/>
      <w:r>
        <w:t xml:space="preserve"> </w:t>
      </w:r>
      <w:proofErr w:type="spellStart"/>
      <w:r>
        <w:t>weysen</w:t>
      </w:r>
      <w:proofErr w:type="spellEnd"/>
      <w:r>
        <w:t xml:space="preserve"> künden / so ich irret. Und </w:t>
      </w:r>
      <w:proofErr w:type="spellStart"/>
      <w:r>
        <w:t>bit</w:t>
      </w:r>
      <w:proofErr w:type="spellEnd"/>
      <w:r>
        <w:t xml:space="preserve"> </w:t>
      </w:r>
      <w:proofErr w:type="spellStart"/>
      <w:r>
        <w:t>woelt</w:t>
      </w:r>
      <w:proofErr w:type="spellEnd"/>
      <w:r>
        <w:t xml:space="preserve"> den </w:t>
      </w:r>
      <w:proofErr w:type="spellStart"/>
      <w:r>
        <w:t>grund</w:t>
      </w:r>
      <w:proofErr w:type="spellEnd"/>
      <w:r>
        <w:t xml:space="preserve"> </w:t>
      </w:r>
      <w:proofErr w:type="spellStart"/>
      <w:r>
        <w:t>diser</w:t>
      </w:r>
      <w:proofErr w:type="spellEnd"/>
      <w:r>
        <w:t xml:space="preserve"> leere / </w:t>
      </w:r>
      <w:proofErr w:type="spellStart"/>
      <w:r>
        <w:t>gründtlich</w:t>
      </w:r>
      <w:proofErr w:type="spellEnd"/>
      <w:r>
        <w:t xml:space="preserve"> und </w:t>
      </w:r>
      <w:proofErr w:type="spellStart"/>
      <w:r>
        <w:t>inn</w:t>
      </w:r>
      <w:proofErr w:type="spellEnd"/>
      <w:r>
        <w:t xml:space="preserve"> </w:t>
      </w:r>
      <w:proofErr w:type="spellStart"/>
      <w:r>
        <w:t>fleyß</w:t>
      </w:r>
      <w:proofErr w:type="spellEnd"/>
      <w:r>
        <w:t xml:space="preserve"> ermessen. </w:t>
      </w:r>
      <w:proofErr w:type="spellStart"/>
      <w:r>
        <w:t>Unn</w:t>
      </w:r>
      <w:proofErr w:type="spellEnd"/>
      <w:r>
        <w:t xml:space="preserve"> so </w:t>
      </w:r>
      <w:proofErr w:type="spellStart"/>
      <w:r>
        <w:t>jr</w:t>
      </w:r>
      <w:proofErr w:type="spellEnd"/>
      <w:r>
        <w:t xml:space="preserve"> </w:t>
      </w:r>
      <w:proofErr w:type="spellStart"/>
      <w:r>
        <w:t>befündt</w:t>
      </w:r>
      <w:proofErr w:type="spellEnd"/>
      <w:r>
        <w:t xml:space="preserve"> / das ich irrig wer / mich des </w:t>
      </w:r>
      <w:proofErr w:type="spellStart"/>
      <w:r>
        <w:t>irrsals</w:t>
      </w:r>
      <w:proofErr w:type="spellEnd"/>
      <w:r>
        <w:t xml:space="preserve"> </w:t>
      </w:r>
      <w:proofErr w:type="spellStart"/>
      <w:r>
        <w:t>verstendigen</w:t>
      </w:r>
      <w:proofErr w:type="spellEnd"/>
      <w:r>
        <w:t xml:space="preserve">. So will ich </w:t>
      </w:r>
      <w:proofErr w:type="spellStart"/>
      <w:r>
        <w:t>goetlicher</w:t>
      </w:r>
      <w:proofErr w:type="spellEnd"/>
      <w:r>
        <w:t xml:space="preserve"> </w:t>
      </w:r>
      <w:proofErr w:type="spellStart"/>
      <w:r>
        <w:t>warheit</w:t>
      </w:r>
      <w:proofErr w:type="spellEnd"/>
      <w:r>
        <w:t xml:space="preserve"> </w:t>
      </w:r>
      <w:proofErr w:type="spellStart"/>
      <w:r>
        <w:t>willigklich</w:t>
      </w:r>
      <w:proofErr w:type="spellEnd"/>
      <w:r>
        <w:t xml:space="preserve"> </w:t>
      </w:r>
      <w:proofErr w:type="spellStart"/>
      <w:r>
        <w:t>stat</w:t>
      </w:r>
      <w:proofErr w:type="spellEnd"/>
      <w:r>
        <w:t xml:space="preserve"> geben / </w:t>
      </w:r>
      <w:proofErr w:type="spellStart"/>
      <w:r>
        <w:t>unn</w:t>
      </w:r>
      <w:proofErr w:type="spellEnd"/>
      <w:r>
        <w:t xml:space="preserve"> das gern verdienen / Aber in meinem gewissen bin ich sicher / was ich in der </w:t>
      </w:r>
      <w:proofErr w:type="spellStart"/>
      <w:r>
        <w:t>sach</w:t>
      </w:r>
      <w:proofErr w:type="spellEnd"/>
      <w:r>
        <w:t xml:space="preserve"> des Sacraments </w:t>
      </w:r>
      <w:proofErr w:type="spellStart"/>
      <w:r>
        <w:t>beschließlich</w:t>
      </w:r>
      <w:proofErr w:type="spellEnd"/>
      <w:r>
        <w:t xml:space="preserve"> </w:t>
      </w:r>
      <w:proofErr w:type="spellStart"/>
      <w:r>
        <w:t>geschriben</w:t>
      </w:r>
      <w:proofErr w:type="spellEnd"/>
      <w:r>
        <w:t xml:space="preserve"> / das also ist </w:t>
      </w:r>
      <w:proofErr w:type="spellStart"/>
      <w:r>
        <w:t>unnd</w:t>
      </w:r>
      <w:proofErr w:type="spellEnd"/>
      <w:r>
        <w:t xml:space="preserve"> nichts </w:t>
      </w:r>
      <w:proofErr w:type="spellStart"/>
      <w:r>
        <w:t>annders</w:t>
      </w:r>
      <w:proofErr w:type="spellEnd"/>
      <w:r>
        <w:t xml:space="preserve"> seyn mag / Hoff auch </w:t>
      </w:r>
      <w:proofErr w:type="spellStart"/>
      <w:r>
        <w:t>jr</w:t>
      </w:r>
      <w:proofErr w:type="spellEnd"/>
      <w:r>
        <w:t xml:space="preserve"> werdet in </w:t>
      </w:r>
      <w:proofErr w:type="spellStart"/>
      <w:r>
        <w:t>disem</w:t>
      </w:r>
      <w:proofErr w:type="spellEnd"/>
      <w:r>
        <w:t xml:space="preserve"> </w:t>
      </w:r>
      <w:proofErr w:type="spellStart"/>
      <w:r>
        <w:t>Artickel</w:t>
      </w:r>
      <w:proofErr w:type="spellEnd"/>
      <w:r>
        <w:t xml:space="preserve"> spüren </w:t>
      </w:r>
      <w:proofErr w:type="spellStart"/>
      <w:r>
        <w:t>unnd</w:t>
      </w:r>
      <w:proofErr w:type="spellEnd"/>
      <w:r>
        <w:t xml:space="preserve"> </w:t>
      </w:r>
      <w:proofErr w:type="spellStart"/>
      <w:r>
        <w:t>mercken</w:t>
      </w:r>
      <w:proofErr w:type="spellEnd"/>
      <w:r>
        <w:t xml:space="preserve"> das </w:t>
      </w:r>
      <w:proofErr w:type="spellStart"/>
      <w:r>
        <w:t>meyne</w:t>
      </w:r>
      <w:proofErr w:type="spellEnd"/>
      <w:r>
        <w:t xml:space="preserve"> leere </w:t>
      </w:r>
      <w:proofErr w:type="spellStart"/>
      <w:r>
        <w:t>Goettlich</w:t>
      </w:r>
      <w:proofErr w:type="spellEnd"/>
      <w:r>
        <w:t xml:space="preserve"> / </w:t>
      </w:r>
      <w:proofErr w:type="spellStart"/>
      <w:r>
        <w:t>wol</w:t>
      </w:r>
      <w:proofErr w:type="spellEnd"/>
      <w:r>
        <w:t xml:space="preserve"> gegründet / </w:t>
      </w:r>
      <w:proofErr w:type="spellStart"/>
      <w:r>
        <w:t>unnd</w:t>
      </w:r>
      <w:proofErr w:type="spellEnd"/>
      <w:r>
        <w:t xml:space="preserve"> </w:t>
      </w:r>
      <w:proofErr w:type="spellStart"/>
      <w:r>
        <w:t>erweyßlich</w:t>
      </w:r>
      <w:proofErr w:type="spellEnd"/>
      <w:r>
        <w:t xml:space="preserve"> Gottes </w:t>
      </w:r>
      <w:proofErr w:type="spellStart"/>
      <w:r>
        <w:t>genad</w:t>
      </w:r>
      <w:proofErr w:type="spellEnd"/>
      <w:r>
        <w:t xml:space="preserve"> / </w:t>
      </w:r>
      <w:proofErr w:type="spellStart"/>
      <w:r>
        <w:t>unnd</w:t>
      </w:r>
      <w:proofErr w:type="spellEnd"/>
      <w:r>
        <w:t xml:space="preserve"> die übertreffliche liebe Christi. groß </w:t>
      </w:r>
      <w:proofErr w:type="spellStart"/>
      <w:r>
        <w:t>preyß</w:t>
      </w:r>
      <w:proofErr w:type="spellEnd"/>
      <w:r>
        <w:t xml:space="preserve"> / </w:t>
      </w:r>
      <w:proofErr w:type="spellStart"/>
      <w:r>
        <w:t>unnd</w:t>
      </w:r>
      <w:proofErr w:type="spellEnd"/>
      <w:r>
        <w:t xml:space="preserve"> den rechten glauben an Christum bekenn / und das ich für keinen irrigen oder Ketzer zu achten sey / Bin auch </w:t>
      </w:r>
      <w:proofErr w:type="spellStart"/>
      <w:r>
        <w:t>erbietig</w:t>
      </w:r>
      <w:proofErr w:type="spellEnd"/>
      <w:r>
        <w:t xml:space="preserve"> mich zu </w:t>
      </w:r>
      <w:proofErr w:type="spellStart"/>
      <w:r>
        <w:t>hoeren</w:t>
      </w:r>
      <w:proofErr w:type="spellEnd"/>
      <w:r>
        <w:t xml:space="preserve"> lassen / bey euch / </w:t>
      </w:r>
      <w:proofErr w:type="spellStart"/>
      <w:r>
        <w:t>unn</w:t>
      </w:r>
      <w:proofErr w:type="spellEnd"/>
      <w:r>
        <w:t xml:space="preserve"> </w:t>
      </w:r>
      <w:proofErr w:type="spellStart"/>
      <w:r>
        <w:t>bit</w:t>
      </w:r>
      <w:proofErr w:type="spellEnd"/>
      <w:r>
        <w:t xml:space="preserve"> euch </w:t>
      </w:r>
      <w:proofErr w:type="spellStart"/>
      <w:r>
        <w:t>umm</w:t>
      </w:r>
      <w:proofErr w:type="spellEnd"/>
      <w:r>
        <w:t xml:space="preserve"> </w:t>
      </w:r>
      <w:proofErr w:type="spellStart"/>
      <w:r>
        <w:t>gotes</w:t>
      </w:r>
      <w:proofErr w:type="spellEnd"/>
      <w:r>
        <w:t xml:space="preserve"> willen / mich zu einer </w:t>
      </w:r>
      <w:proofErr w:type="spellStart"/>
      <w:r>
        <w:t>offenlichen</w:t>
      </w:r>
      <w:proofErr w:type="spellEnd"/>
      <w:r>
        <w:t xml:space="preserve"> </w:t>
      </w:r>
      <w:proofErr w:type="spellStart"/>
      <w:r>
        <w:t>verhoer</w:t>
      </w:r>
      <w:proofErr w:type="spellEnd"/>
      <w:r>
        <w:t xml:space="preserve"> </w:t>
      </w:r>
      <w:proofErr w:type="spellStart"/>
      <w:r>
        <w:t>zuzelassen</w:t>
      </w:r>
      <w:proofErr w:type="spellEnd"/>
      <w:r>
        <w:t xml:space="preserve"> / taugeschafft meines </w:t>
      </w:r>
      <w:proofErr w:type="spellStart"/>
      <w:r>
        <w:t>glaubens</w:t>
      </w:r>
      <w:proofErr w:type="spellEnd"/>
      <w:r>
        <w:t xml:space="preserve"> zu </w:t>
      </w:r>
      <w:proofErr w:type="spellStart"/>
      <w:r>
        <w:t>hoeren</w:t>
      </w:r>
      <w:proofErr w:type="spellEnd"/>
      <w:r>
        <w:t xml:space="preserve"> / Ich bin </w:t>
      </w:r>
      <w:proofErr w:type="spellStart"/>
      <w:r>
        <w:t>ye</w:t>
      </w:r>
      <w:proofErr w:type="spellEnd"/>
      <w:r>
        <w:t xml:space="preserve"> </w:t>
      </w:r>
      <w:proofErr w:type="spellStart"/>
      <w:r>
        <w:t>bereyt</w:t>
      </w:r>
      <w:proofErr w:type="spellEnd"/>
      <w:r>
        <w:t xml:space="preserve"> und </w:t>
      </w:r>
      <w:proofErr w:type="spellStart"/>
      <w:r>
        <w:t>gewertig</w:t>
      </w:r>
      <w:proofErr w:type="spellEnd"/>
      <w:r>
        <w:t xml:space="preserve"> feinden und </w:t>
      </w:r>
      <w:proofErr w:type="spellStart"/>
      <w:r>
        <w:t>freünden</w:t>
      </w:r>
      <w:proofErr w:type="spellEnd"/>
      <w:r>
        <w:t xml:space="preserve"> zu Antworten / Will auch in einer </w:t>
      </w:r>
      <w:proofErr w:type="spellStart"/>
      <w:r>
        <w:t>kürtze</w:t>
      </w:r>
      <w:proofErr w:type="spellEnd"/>
      <w:r>
        <w:t xml:space="preserve"> zu euch kommen / </w:t>
      </w:r>
      <w:proofErr w:type="spellStart"/>
      <w:r>
        <w:t>unnd</w:t>
      </w:r>
      <w:proofErr w:type="spellEnd"/>
      <w:r>
        <w:t xml:space="preserve"> </w:t>
      </w:r>
      <w:proofErr w:type="spellStart"/>
      <w:r>
        <w:t>umb</w:t>
      </w:r>
      <w:proofErr w:type="spellEnd"/>
      <w:r>
        <w:t xml:space="preserve"> </w:t>
      </w:r>
      <w:proofErr w:type="spellStart"/>
      <w:r>
        <w:t>verhoer</w:t>
      </w:r>
      <w:proofErr w:type="spellEnd"/>
      <w:r>
        <w:t xml:space="preserve"> bitten / die ich hoff zu erlangen / </w:t>
      </w:r>
      <w:proofErr w:type="spellStart"/>
      <w:r>
        <w:t>wa</w:t>
      </w:r>
      <w:proofErr w:type="spellEnd"/>
      <w:r>
        <w:t xml:space="preserve"> </w:t>
      </w:r>
      <w:proofErr w:type="spellStart"/>
      <w:r>
        <w:t>sy</w:t>
      </w:r>
      <w:proofErr w:type="spellEnd"/>
      <w:r>
        <w:t xml:space="preserve"> mir aber abgeschlagen / So </w:t>
      </w:r>
      <w:proofErr w:type="spellStart"/>
      <w:r>
        <w:t>mueßt</w:t>
      </w:r>
      <w:proofErr w:type="spellEnd"/>
      <w:r>
        <w:t xml:space="preserve"> ich mich deß / nicht </w:t>
      </w:r>
      <w:proofErr w:type="spellStart"/>
      <w:r>
        <w:t>allain</w:t>
      </w:r>
      <w:proofErr w:type="spellEnd"/>
      <w:r>
        <w:t xml:space="preserve"> gegen Gott / </w:t>
      </w:r>
      <w:proofErr w:type="spellStart"/>
      <w:r>
        <w:t>Sonder</w:t>
      </w:r>
      <w:proofErr w:type="spellEnd"/>
      <w:r>
        <w:t xml:space="preserve"> gegen Keyserlicher </w:t>
      </w:r>
      <w:proofErr w:type="spellStart"/>
      <w:r>
        <w:t>Meyestet</w:t>
      </w:r>
      <w:proofErr w:type="spellEnd"/>
      <w:r>
        <w:t xml:space="preserve"> / als dem obersten </w:t>
      </w:r>
      <w:proofErr w:type="spellStart"/>
      <w:r>
        <w:t>glyd</w:t>
      </w:r>
      <w:proofErr w:type="spellEnd"/>
      <w:r>
        <w:t xml:space="preserve"> / Christlicher </w:t>
      </w:r>
      <w:proofErr w:type="spellStart"/>
      <w:r>
        <w:t>gemeyn</w:t>
      </w:r>
      <w:proofErr w:type="spellEnd"/>
      <w:r>
        <w:t xml:space="preserve"> </w:t>
      </w:r>
      <w:proofErr w:type="spellStart"/>
      <w:r>
        <w:t>bekalgen</w:t>
      </w:r>
      <w:proofErr w:type="spellEnd"/>
      <w:r>
        <w:t xml:space="preserve"> / und sonderlich deß / das ich wider </w:t>
      </w:r>
      <w:proofErr w:type="spellStart"/>
      <w:r>
        <w:t>jr</w:t>
      </w:r>
      <w:proofErr w:type="spellEnd"/>
      <w:r>
        <w:t xml:space="preserve"> Key. </w:t>
      </w:r>
      <w:proofErr w:type="spellStart"/>
      <w:r>
        <w:t>Meye</w:t>
      </w:r>
      <w:proofErr w:type="spellEnd"/>
      <w:r>
        <w:t xml:space="preserve">. </w:t>
      </w:r>
      <w:proofErr w:type="spellStart"/>
      <w:r>
        <w:t>ordnung</w:t>
      </w:r>
      <w:proofErr w:type="spellEnd"/>
      <w:r>
        <w:t xml:space="preserve"> </w:t>
      </w:r>
      <w:proofErr w:type="spellStart"/>
      <w:r>
        <w:t>unverhoert</w:t>
      </w:r>
      <w:proofErr w:type="spellEnd"/>
      <w:r>
        <w:t xml:space="preserve"> / verfolgt und </w:t>
      </w:r>
      <w:proofErr w:type="spellStart"/>
      <w:r>
        <w:t>vertriben</w:t>
      </w:r>
      <w:proofErr w:type="spellEnd"/>
      <w:r>
        <w:t xml:space="preserve"> </w:t>
      </w:r>
      <w:proofErr w:type="spellStart"/>
      <w:r>
        <w:t>werd</w:t>
      </w:r>
      <w:proofErr w:type="spellEnd"/>
      <w:r>
        <w:t xml:space="preserve"> / Bin aber </w:t>
      </w:r>
      <w:proofErr w:type="spellStart"/>
      <w:r>
        <w:t>ungezweyfflet</w:t>
      </w:r>
      <w:proofErr w:type="spellEnd"/>
      <w:r>
        <w:t xml:space="preserve"> / </w:t>
      </w:r>
      <w:proofErr w:type="spellStart"/>
      <w:r>
        <w:t>jr</w:t>
      </w:r>
      <w:proofErr w:type="spellEnd"/>
      <w:r>
        <w:t xml:space="preserve"> werdet Gott / </w:t>
      </w:r>
      <w:proofErr w:type="spellStart"/>
      <w:r>
        <w:t>unnsern</w:t>
      </w:r>
      <w:proofErr w:type="spellEnd"/>
      <w:r>
        <w:t xml:space="preserve"> </w:t>
      </w:r>
      <w:proofErr w:type="spellStart"/>
      <w:r>
        <w:t>almechtigen</w:t>
      </w:r>
      <w:proofErr w:type="spellEnd"/>
      <w:r>
        <w:t xml:space="preserve"> </w:t>
      </w:r>
      <w:proofErr w:type="spellStart"/>
      <w:r>
        <w:t>herren</w:t>
      </w:r>
      <w:proofErr w:type="spellEnd"/>
      <w:r>
        <w:t xml:space="preserve"> so </w:t>
      </w:r>
      <w:proofErr w:type="spellStart"/>
      <w:r>
        <w:t>seer</w:t>
      </w:r>
      <w:proofErr w:type="spellEnd"/>
      <w:r>
        <w:t xml:space="preserve"> </w:t>
      </w:r>
      <w:proofErr w:type="spellStart"/>
      <w:r>
        <w:t>früchten</w:t>
      </w:r>
      <w:proofErr w:type="spellEnd"/>
      <w:r>
        <w:t xml:space="preserve"> / </w:t>
      </w:r>
      <w:proofErr w:type="spellStart"/>
      <w:r>
        <w:t>unn</w:t>
      </w:r>
      <w:proofErr w:type="spellEnd"/>
      <w:r>
        <w:t xml:space="preserve"> </w:t>
      </w:r>
      <w:proofErr w:type="spellStart"/>
      <w:r>
        <w:t>jm</w:t>
      </w:r>
      <w:proofErr w:type="spellEnd"/>
      <w:r>
        <w:t xml:space="preserve"> die </w:t>
      </w:r>
      <w:proofErr w:type="spellStart"/>
      <w:r>
        <w:t>eere</w:t>
      </w:r>
      <w:proofErr w:type="spellEnd"/>
      <w:r>
        <w:t xml:space="preserve"> geben / </w:t>
      </w:r>
      <w:proofErr w:type="spellStart"/>
      <w:r>
        <w:t>dz</w:t>
      </w:r>
      <w:proofErr w:type="spellEnd"/>
      <w:r>
        <w:t xml:space="preserve"> </w:t>
      </w:r>
      <w:proofErr w:type="spellStart"/>
      <w:r>
        <w:t>jr</w:t>
      </w:r>
      <w:proofErr w:type="spellEnd"/>
      <w:r>
        <w:t xml:space="preserve"> mich / der </w:t>
      </w:r>
      <w:proofErr w:type="spellStart"/>
      <w:r>
        <w:t>weysung</w:t>
      </w:r>
      <w:proofErr w:type="spellEnd"/>
      <w:r>
        <w:t xml:space="preserve"> sucht </w:t>
      </w:r>
      <w:proofErr w:type="spellStart"/>
      <w:r>
        <w:t>hoeren</w:t>
      </w:r>
      <w:proofErr w:type="spellEnd"/>
      <w:r>
        <w:t xml:space="preserve"> / und eines bessern bey euch </w:t>
      </w:r>
      <w:proofErr w:type="spellStart"/>
      <w:r>
        <w:t>weysen</w:t>
      </w:r>
      <w:proofErr w:type="spellEnd"/>
      <w:r>
        <w:t xml:space="preserve"> lassen werdet / Gott </w:t>
      </w:r>
      <w:proofErr w:type="spellStart"/>
      <w:r>
        <w:t>befolhen</w:t>
      </w:r>
      <w:proofErr w:type="spellEnd"/>
      <w:r>
        <w:t xml:space="preserve"> Datum / 16. </w:t>
      </w:r>
      <w:proofErr w:type="spellStart"/>
      <w:r>
        <w:t>Marcij</w:t>
      </w:r>
      <w:proofErr w:type="spellEnd"/>
      <w:r>
        <w:t xml:space="preserve">. Anno 1525. </w:t>
      </w:r>
    </w:p>
    <w:p w14:paraId="3A836073" w14:textId="77777777" w:rsidR="003154BD" w:rsidRDefault="003154BD" w:rsidP="003154BD">
      <w:pPr>
        <w:pStyle w:val="berschrift2"/>
      </w:pPr>
      <w:r>
        <w:t xml:space="preserve">Von </w:t>
      </w:r>
      <w:proofErr w:type="spellStart"/>
      <w:r>
        <w:t>disen</w:t>
      </w:r>
      <w:proofErr w:type="spellEnd"/>
      <w:r>
        <w:t xml:space="preserve"> worten: Der Kelch / das New Testament.</w:t>
      </w:r>
    </w:p>
    <w:p w14:paraId="5D17EEB9" w14:textId="77777777" w:rsidR="003154BD" w:rsidRDefault="003154BD" w:rsidP="003154BD">
      <w:pPr>
        <w:pStyle w:val="StandardWeb"/>
      </w:pPr>
      <w:r>
        <w:t xml:space="preserve">Nu von der rede Christi / </w:t>
      </w:r>
      <w:proofErr w:type="spellStart"/>
      <w:r>
        <w:t>woelche</w:t>
      </w:r>
      <w:proofErr w:type="spellEnd"/>
      <w:r>
        <w:t xml:space="preserve"> das </w:t>
      </w:r>
      <w:proofErr w:type="spellStart"/>
      <w:r>
        <w:t>blut</w:t>
      </w:r>
      <w:proofErr w:type="spellEnd"/>
      <w:r>
        <w:t xml:space="preserve"> belangt / Ist zu </w:t>
      </w:r>
      <w:proofErr w:type="spellStart"/>
      <w:r>
        <w:t>mercken</w:t>
      </w:r>
      <w:proofErr w:type="spellEnd"/>
      <w:r>
        <w:t xml:space="preserve"> / das Mattheus und Marcus nicht von dem Kelch sagen / das der Kelch das </w:t>
      </w:r>
      <w:proofErr w:type="spellStart"/>
      <w:r>
        <w:t>new</w:t>
      </w:r>
      <w:proofErr w:type="spellEnd"/>
      <w:r>
        <w:t xml:space="preserve"> Testament sey / </w:t>
      </w:r>
      <w:proofErr w:type="spellStart"/>
      <w:r>
        <w:t>Darumb</w:t>
      </w:r>
      <w:proofErr w:type="spellEnd"/>
      <w:r>
        <w:t xml:space="preserve"> </w:t>
      </w:r>
      <w:proofErr w:type="spellStart"/>
      <w:r>
        <w:t>mueßte</w:t>
      </w:r>
      <w:proofErr w:type="spellEnd"/>
      <w:r>
        <w:t xml:space="preserve"> das / noch des Predigers </w:t>
      </w:r>
      <w:proofErr w:type="spellStart"/>
      <w:r>
        <w:t>meynung</w:t>
      </w:r>
      <w:proofErr w:type="spellEnd"/>
      <w:r>
        <w:t xml:space="preserve"> zu </w:t>
      </w:r>
      <w:proofErr w:type="spellStart"/>
      <w:r>
        <w:t>Noerdlingen</w:t>
      </w:r>
      <w:proofErr w:type="spellEnd"/>
      <w:r>
        <w:t xml:space="preserve"> / </w:t>
      </w:r>
      <w:proofErr w:type="spellStart"/>
      <w:r>
        <w:t>volgen</w:t>
      </w:r>
      <w:proofErr w:type="spellEnd"/>
      <w:r>
        <w:t xml:space="preserve"> / das nicht von </w:t>
      </w:r>
      <w:proofErr w:type="spellStart"/>
      <w:r>
        <w:t>noetten</w:t>
      </w:r>
      <w:proofErr w:type="spellEnd"/>
      <w:r>
        <w:t xml:space="preserve"> ist / das wir den Kelch ein </w:t>
      </w:r>
      <w:proofErr w:type="spellStart"/>
      <w:r>
        <w:t>new</w:t>
      </w:r>
      <w:proofErr w:type="spellEnd"/>
      <w:r>
        <w:t xml:space="preserve"> </w:t>
      </w:r>
      <w:proofErr w:type="spellStart"/>
      <w:r>
        <w:t>testament</w:t>
      </w:r>
      <w:proofErr w:type="spellEnd"/>
      <w:r>
        <w:t xml:space="preserve"> </w:t>
      </w:r>
      <w:proofErr w:type="spellStart"/>
      <w:r>
        <w:t>heysen</w:t>
      </w:r>
      <w:proofErr w:type="spellEnd"/>
      <w:r>
        <w:t xml:space="preserve">. Aber obgenannte </w:t>
      </w:r>
      <w:proofErr w:type="spellStart"/>
      <w:r>
        <w:t>zwen</w:t>
      </w:r>
      <w:proofErr w:type="spellEnd"/>
      <w:r>
        <w:t xml:space="preserve"> Evangelisten </w:t>
      </w:r>
      <w:proofErr w:type="spellStart"/>
      <w:r>
        <w:t>verzelen</w:t>
      </w:r>
      <w:proofErr w:type="spellEnd"/>
      <w:r>
        <w:t xml:space="preserve"> / wie Christus den Kelch genommen hab / und </w:t>
      </w:r>
      <w:proofErr w:type="spellStart"/>
      <w:r>
        <w:t>seynen</w:t>
      </w:r>
      <w:proofErr w:type="spellEnd"/>
      <w:r>
        <w:t xml:space="preserve"> </w:t>
      </w:r>
      <w:proofErr w:type="spellStart"/>
      <w:r>
        <w:t>Jungern</w:t>
      </w:r>
      <w:proofErr w:type="spellEnd"/>
      <w:r>
        <w:t xml:space="preserve"> gegeben / und gesagt / </w:t>
      </w:r>
      <w:proofErr w:type="spellStart"/>
      <w:r>
        <w:t>Drinckt</w:t>
      </w:r>
      <w:proofErr w:type="spellEnd"/>
      <w:r>
        <w:t xml:space="preserve"> all </w:t>
      </w:r>
      <w:proofErr w:type="spellStart"/>
      <w:r>
        <w:t>darauß</w:t>
      </w:r>
      <w:proofErr w:type="spellEnd"/>
      <w:r>
        <w:t xml:space="preserve"> / und wir darnach / der </w:t>
      </w:r>
      <w:proofErr w:type="spellStart"/>
      <w:r>
        <w:t>herr</w:t>
      </w:r>
      <w:proofErr w:type="spellEnd"/>
      <w:r>
        <w:t xml:space="preserve"> </w:t>
      </w:r>
      <w:proofErr w:type="spellStart"/>
      <w:r>
        <w:t>dise</w:t>
      </w:r>
      <w:proofErr w:type="spellEnd"/>
      <w:r>
        <w:t xml:space="preserve"> </w:t>
      </w:r>
      <w:proofErr w:type="spellStart"/>
      <w:r>
        <w:t>wort</w:t>
      </w:r>
      <w:proofErr w:type="spellEnd"/>
      <w:r>
        <w:t xml:space="preserve"> / das ist mein </w:t>
      </w:r>
      <w:proofErr w:type="spellStart"/>
      <w:r>
        <w:t>blut</w:t>
      </w:r>
      <w:proofErr w:type="spellEnd"/>
      <w:r>
        <w:t xml:space="preserve"> / des </w:t>
      </w:r>
      <w:proofErr w:type="spellStart"/>
      <w:r>
        <w:t>Newen</w:t>
      </w:r>
      <w:proofErr w:type="spellEnd"/>
      <w:r>
        <w:t xml:space="preserve"> Testaments / </w:t>
      </w:r>
      <w:proofErr w:type="spellStart"/>
      <w:r>
        <w:t>woelchs</w:t>
      </w:r>
      <w:proofErr w:type="spellEnd"/>
      <w:r>
        <w:t xml:space="preserve"> für euch und für </w:t>
      </w:r>
      <w:proofErr w:type="spellStart"/>
      <w:r>
        <w:t>vil</w:t>
      </w:r>
      <w:proofErr w:type="spellEnd"/>
      <w:r>
        <w:t xml:space="preserve"> vergossen / zu </w:t>
      </w:r>
      <w:proofErr w:type="spellStart"/>
      <w:r>
        <w:t>vergebnung</w:t>
      </w:r>
      <w:proofErr w:type="spellEnd"/>
      <w:r>
        <w:t xml:space="preserve"> der </w:t>
      </w:r>
      <w:proofErr w:type="spellStart"/>
      <w:r>
        <w:t>sünden</w:t>
      </w:r>
      <w:proofErr w:type="spellEnd"/>
      <w:r>
        <w:t xml:space="preserve"> </w:t>
      </w:r>
      <w:proofErr w:type="spellStart"/>
      <w:r>
        <w:t>geredt</w:t>
      </w:r>
      <w:proofErr w:type="spellEnd"/>
      <w:r>
        <w:t xml:space="preserve"> hab / </w:t>
      </w:r>
      <w:proofErr w:type="spellStart"/>
      <w:r>
        <w:t>Mathei</w:t>
      </w:r>
      <w:proofErr w:type="spellEnd"/>
      <w:r>
        <w:t xml:space="preserve">. 26. Marci. 14. </w:t>
      </w:r>
    </w:p>
    <w:p w14:paraId="7A2E0BF7" w14:textId="77777777" w:rsidR="003154BD" w:rsidRDefault="003154BD" w:rsidP="003154BD">
      <w:pPr>
        <w:pStyle w:val="StandardWeb"/>
      </w:pPr>
      <w:proofErr w:type="spellStart"/>
      <w:r>
        <w:t>Darauß</w:t>
      </w:r>
      <w:proofErr w:type="spellEnd"/>
      <w:r>
        <w:t xml:space="preserve"> aber lernen wir das / das die Junger einen lauter natürlichen </w:t>
      </w:r>
      <w:proofErr w:type="spellStart"/>
      <w:r>
        <w:t>weyn</w:t>
      </w:r>
      <w:proofErr w:type="spellEnd"/>
      <w:r>
        <w:t xml:space="preserve"> </w:t>
      </w:r>
      <w:proofErr w:type="spellStart"/>
      <w:r>
        <w:t>getruncken</w:t>
      </w:r>
      <w:proofErr w:type="spellEnd"/>
      <w:r>
        <w:t xml:space="preserve"> haben / denn die </w:t>
      </w:r>
      <w:proofErr w:type="spellStart"/>
      <w:r>
        <w:t>pfaffen</w:t>
      </w:r>
      <w:proofErr w:type="spellEnd"/>
      <w:r>
        <w:t xml:space="preserve"> sprechen das </w:t>
      </w:r>
      <w:proofErr w:type="spellStart"/>
      <w:r>
        <w:t>jr</w:t>
      </w:r>
      <w:proofErr w:type="spellEnd"/>
      <w:r>
        <w:t xml:space="preserve"> </w:t>
      </w:r>
      <w:proofErr w:type="spellStart"/>
      <w:r>
        <w:t>brot</w:t>
      </w:r>
      <w:proofErr w:type="spellEnd"/>
      <w:r>
        <w:t xml:space="preserve"> </w:t>
      </w:r>
      <w:proofErr w:type="spellStart"/>
      <w:r>
        <w:t>unn</w:t>
      </w:r>
      <w:proofErr w:type="spellEnd"/>
      <w:r>
        <w:t xml:space="preserve"> </w:t>
      </w:r>
      <w:proofErr w:type="spellStart"/>
      <w:r>
        <w:t>jr</w:t>
      </w:r>
      <w:proofErr w:type="spellEnd"/>
      <w:r>
        <w:t xml:space="preserve"> </w:t>
      </w:r>
      <w:proofErr w:type="spellStart"/>
      <w:r>
        <w:t>weyn</w:t>
      </w:r>
      <w:proofErr w:type="spellEnd"/>
      <w:r>
        <w:t xml:space="preserve"> in </w:t>
      </w:r>
      <w:proofErr w:type="spellStart"/>
      <w:r>
        <w:t>jrer</w:t>
      </w:r>
      <w:proofErr w:type="spellEnd"/>
      <w:r>
        <w:t xml:space="preserve"> </w:t>
      </w:r>
      <w:proofErr w:type="spellStart"/>
      <w:r>
        <w:t>natur</w:t>
      </w:r>
      <w:proofErr w:type="spellEnd"/>
      <w:r>
        <w:t xml:space="preserve"> so lang </w:t>
      </w:r>
      <w:proofErr w:type="spellStart"/>
      <w:r>
        <w:t>bleyben</w:t>
      </w:r>
      <w:proofErr w:type="spellEnd"/>
      <w:r>
        <w:t xml:space="preserve"> / </w:t>
      </w:r>
      <w:proofErr w:type="spellStart"/>
      <w:r>
        <w:t>biß</w:t>
      </w:r>
      <w:proofErr w:type="spellEnd"/>
      <w:r>
        <w:t xml:space="preserve"> man solche </w:t>
      </w:r>
      <w:proofErr w:type="spellStart"/>
      <w:r>
        <w:t>wort</w:t>
      </w:r>
      <w:proofErr w:type="spellEnd"/>
      <w:r>
        <w:t xml:space="preserve"> / die </w:t>
      </w:r>
      <w:proofErr w:type="spellStart"/>
      <w:r>
        <w:t>sy</w:t>
      </w:r>
      <w:proofErr w:type="spellEnd"/>
      <w:r>
        <w:t xml:space="preserve"> </w:t>
      </w:r>
      <w:proofErr w:type="spellStart"/>
      <w:r>
        <w:t>verba</w:t>
      </w:r>
      <w:proofErr w:type="spellEnd"/>
      <w:r>
        <w:t xml:space="preserve"> </w:t>
      </w:r>
      <w:proofErr w:type="spellStart"/>
      <w:r>
        <w:t>consecrationis</w:t>
      </w:r>
      <w:proofErr w:type="spellEnd"/>
      <w:r>
        <w:t xml:space="preserve"> nennen / drüber gesprochen oder </w:t>
      </w:r>
      <w:proofErr w:type="spellStart"/>
      <w:r>
        <w:t>geleesen</w:t>
      </w:r>
      <w:proofErr w:type="spellEnd"/>
      <w:r>
        <w:t xml:space="preserve"> haben. Nu </w:t>
      </w:r>
      <w:proofErr w:type="spellStart"/>
      <w:r>
        <w:t>hatt</w:t>
      </w:r>
      <w:proofErr w:type="spellEnd"/>
      <w:r>
        <w:t xml:space="preserve"> Christus seine Junger / alle </w:t>
      </w:r>
      <w:proofErr w:type="spellStart"/>
      <w:r>
        <w:t>auß</w:t>
      </w:r>
      <w:proofErr w:type="spellEnd"/>
      <w:r>
        <w:t xml:space="preserve"> dem Kelch (in </w:t>
      </w:r>
      <w:proofErr w:type="spellStart"/>
      <w:r>
        <w:t>woelchem</w:t>
      </w:r>
      <w:proofErr w:type="spellEnd"/>
      <w:r>
        <w:t xml:space="preserve"> natürlicher </w:t>
      </w:r>
      <w:proofErr w:type="spellStart"/>
      <w:r>
        <w:t>weyn</w:t>
      </w:r>
      <w:proofErr w:type="spellEnd"/>
      <w:r>
        <w:t xml:space="preserve"> </w:t>
      </w:r>
      <w:proofErr w:type="spellStart"/>
      <w:r>
        <w:t>ware</w:t>
      </w:r>
      <w:proofErr w:type="spellEnd"/>
      <w:r>
        <w:t xml:space="preserve">) </w:t>
      </w:r>
      <w:proofErr w:type="spellStart"/>
      <w:r>
        <w:t>heysen</w:t>
      </w:r>
      <w:proofErr w:type="spellEnd"/>
      <w:r>
        <w:t xml:space="preserve"> </w:t>
      </w:r>
      <w:proofErr w:type="spellStart"/>
      <w:r>
        <w:t>trincken</w:t>
      </w:r>
      <w:proofErr w:type="spellEnd"/>
      <w:r>
        <w:t xml:space="preserve"> / </w:t>
      </w:r>
      <w:proofErr w:type="spellStart"/>
      <w:r>
        <w:t>ee</w:t>
      </w:r>
      <w:proofErr w:type="spellEnd"/>
      <w:r>
        <w:t xml:space="preserve"> er </w:t>
      </w:r>
      <w:proofErr w:type="spellStart"/>
      <w:r>
        <w:t>verba</w:t>
      </w:r>
      <w:proofErr w:type="spellEnd"/>
      <w:r>
        <w:t xml:space="preserve"> </w:t>
      </w:r>
      <w:proofErr w:type="spellStart"/>
      <w:r>
        <w:t>Consecrationis</w:t>
      </w:r>
      <w:proofErr w:type="spellEnd"/>
      <w:r>
        <w:t xml:space="preserve"> </w:t>
      </w:r>
      <w:proofErr w:type="spellStart"/>
      <w:r>
        <w:t>redt</w:t>
      </w:r>
      <w:proofErr w:type="spellEnd"/>
      <w:r>
        <w:t xml:space="preserve">. </w:t>
      </w:r>
      <w:proofErr w:type="spellStart"/>
      <w:r>
        <w:t>Darumb</w:t>
      </w:r>
      <w:proofErr w:type="spellEnd"/>
      <w:r>
        <w:t xml:space="preserve"> haben </w:t>
      </w:r>
      <w:proofErr w:type="spellStart"/>
      <w:r>
        <w:t>sy</w:t>
      </w:r>
      <w:proofErr w:type="spellEnd"/>
      <w:r>
        <w:t xml:space="preserve"> den </w:t>
      </w:r>
      <w:proofErr w:type="spellStart"/>
      <w:r>
        <w:t>weyn</w:t>
      </w:r>
      <w:proofErr w:type="spellEnd"/>
      <w:r>
        <w:t xml:space="preserve"> </w:t>
      </w:r>
      <w:proofErr w:type="spellStart"/>
      <w:r>
        <w:t>ee</w:t>
      </w:r>
      <w:proofErr w:type="spellEnd"/>
      <w:r>
        <w:t xml:space="preserve"> </w:t>
      </w:r>
      <w:proofErr w:type="spellStart"/>
      <w:r>
        <w:t>getruncken</w:t>
      </w:r>
      <w:proofErr w:type="spellEnd"/>
      <w:r>
        <w:t xml:space="preserve"> denn der </w:t>
      </w:r>
      <w:proofErr w:type="spellStart"/>
      <w:r>
        <w:t>weyn</w:t>
      </w:r>
      <w:proofErr w:type="spellEnd"/>
      <w:r>
        <w:t xml:space="preserve"> ins </w:t>
      </w:r>
      <w:proofErr w:type="spellStart"/>
      <w:r>
        <w:t>blut</w:t>
      </w:r>
      <w:proofErr w:type="spellEnd"/>
      <w:r>
        <w:t xml:space="preserve"> ist verwandelt. Derhalben </w:t>
      </w:r>
      <w:proofErr w:type="spellStart"/>
      <w:r>
        <w:t>kan</w:t>
      </w:r>
      <w:proofErr w:type="spellEnd"/>
      <w:r>
        <w:t xml:space="preserve"> man </w:t>
      </w:r>
      <w:proofErr w:type="spellStart"/>
      <w:r>
        <w:t>auß</w:t>
      </w:r>
      <w:proofErr w:type="spellEnd"/>
      <w:r>
        <w:t xml:space="preserve"> </w:t>
      </w:r>
      <w:proofErr w:type="spellStart"/>
      <w:r>
        <w:t>disen</w:t>
      </w:r>
      <w:proofErr w:type="spellEnd"/>
      <w:r>
        <w:t xml:space="preserve"> </w:t>
      </w:r>
      <w:proofErr w:type="spellStart"/>
      <w:r>
        <w:t>zwayen</w:t>
      </w:r>
      <w:proofErr w:type="spellEnd"/>
      <w:r>
        <w:t xml:space="preserve"> </w:t>
      </w:r>
      <w:proofErr w:type="spellStart"/>
      <w:r>
        <w:t>Ewangelisten</w:t>
      </w:r>
      <w:proofErr w:type="spellEnd"/>
      <w:r>
        <w:t xml:space="preserve"> nicht </w:t>
      </w:r>
      <w:proofErr w:type="spellStart"/>
      <w:r>
        <w:t>schliessen</w:t>
      </w:r>
      <w:proofErr w:type="spellEnd"/>
      <w:r>
        <w:t xml:space="preserve"> / das die Junger / im ersten </w:t>
      </w:r>
      <w:proofErr w:type="spellStart"/>
      <w:r>
        <w:t>Nachtmal</w:t>
      </w:r>
      <w:proofErr w:type="spellEnd"/>
      <w:r>
        <w:t xml:space="preserve"> / des </w:t>
      </w:r>
      <w:proofErr w:type="spellStart"/>
      <w:r>
        <w:t>herren</w:t>
      </w:r>
      <w:proofErr w:type="spellEnd"/>
      <w:r>
        <w:t xml:space="preserve"> </w:t>
      </w:r>
      <w:proofErr w:type="spellStart"/>
      <w:r>
        <w:t>blut</w:t>
      </w:r>
      <w:proofErr w:type="spellEnd"/>
      <w:r>
        <w:t xml:space="preserve"> </w:t>
      </w:r>
      <w:proofErr w:type="spellStart"/>
      <w:r>
        <w:t>leyblich</w:t>
      </w:r>
      <w:proofErr w:type="spellEnd"/>
      <w:r>
        <w:t xml:space="preserve"> </w:t>
      </w:r>
      <w:proofErr w:type="spellStart"/>
      <w:r>
        <w:t>getruncken</w:t>
      </w:r>
      <w:proofErr w:type="spellEnd"/>
      <w:r>
        <w:t xml:space="preserve"> haben / </w:t>
      </w:r>
      <w:proofErr w:type="spellStart"/>
      <w:r>
        <w:t>sonder</w:t>
      </w:r>
      <w:proofErr w:type="spellEnd"/>
      <w:r>
        <w:t xml:space="preserve"> das </w:t>
      </w:r>
      <w:proofErr w:type="spellStart"/>
      <w:r>
        <w:t>widerspyl</w:t>
      </w:r>
      <w:proofErr w:type="spellEnd"/>
      <w:r>
        <w:t xml:space="preserve"> / das </w:t>
      </w:r>
      <w:proofErr w:type="spellStart"/>
      <w:r>
        <w:t>sy</w:t>
      </w:r>
      <w:proofErr w:type="spellEnd"/>
      <w:r>
        <w:t xml:space="preserve"> kein </w:t>
      </w:r>
      <w:proofErr w:type="spellStart"/>
      <w:r>
        <w:t>blut</w:t>
      </w:r>
      <w:proofErr w:type="spellEnd"/>
      <w:r>
        <w:t xml:space="preserve"> Christi </w:t>
      </w:r>
      <w:proofErr w:type="spellStart"/>
      <w:r>
        <w:t>leyblich</w:t>
      </w:r>
      <w:proofErr w:type="spellEnd"/>
      <w:r>
        <w:t xml:space="preserve"> </w:t>
      </w:r>
      <w:proofErr w:type="spellStart"/>
      <w:r>
        <w:t>getruncken</w:t>
      </w:r>
      <w:proofErr w:type="spellEnd"/>
      <w:r>
        <w:t xml:space="preserve"> / wie </w:t>
      </w:r>
      <w:proofErr w:type="spellStart"/>
      <w:r>
        <w:t>yetzt</w:t>
      </w:r>
      <w:proofErr w:type="spellEnd"/>
      <w:r>
        <w:t xml:space="preserve"> </w:t>
      </w:r>
      <w:proofErr w:type="spellStart"/>
      <w:r>
        <w:t>vermelt</w:t>
      </w:r>
      <w:proofErr w:type="spellEnd"/>
      <w:r>
        <w:t xml:space="preserve">. </w:t>
      </w:r>
    </w:p>
    <w:p w14:paraId="538DFDFD" w14:textId="77777777" w:rsidR="003154BD" w:rsidRDefault="003154BD" w:rsidP="003154BD">
      <w:pPr>
        <w:pStyle w:val="StandardWeb"/>
      </w:pPr>
      <w:r>
        <w:t xml:space="preserve">Das aber Christus </w:t>
      </w:r>
      <w:proofErr w:type="spellStart"/>
      <w:r>
        <w:t>sy</w:t>
      </w:r>
      <w:proofErr w:type="spellEnd"/>
      <w:r>
        <w:t xml:space="preserve"> all </w:t>
      </w:r>
      <w:proofErr w:type="spellStart"/>
      <w:r>
        <w:t>hatt</w:t>
      </w:r>
      <w:proofErr w:type="spellEnd"/>
      <w:r>
        <w:t xml:space="preserve"> </w:t>
      </w:r>
      <w:proofErr w:type="spellStart"/>
      <w:r>
        <w:t>heyssen</w:t>
      </w:r>
      <w:proofErr w:type="spellEnd"/>
      <w:r>
        <w:t xml:space="preserve"> / </w:t>
      </w:r>
      <w:proofErr w:type="spellStart"/>
      <w:r>
        <w:t>drauß</w:t>
      </w:r>
      <w:proofErr w:type="spellEnd"/>
      <w:r>
        <w:t xml:space="preserve"> / </w:t>
      </w:r>
      <w:proofErr w:type="spellStart"/>
      <w:r>
        <w:t>trincken</w:t>
      </w:r>
      <w:proofErr w:type="spellEnd"/>
      <w:r>
        <w:t xml:space="preserve"> / da ist </w:t>
      </w:r>
      <w:proofErr w:type="spellStart"/>
      <w:r>
        <w:t>erklert</w:t>
      </w:r>
      <w:proofErr w:type="spellEnd"/>
      <w:r>
        <w:t xml:space="preserve"> / </w:t>
      </w:r>
      <w:proofErr w:type="spellStart"/>
      <w:r>
        <w:t>dz</w:t>
      </w:r>
      <w:proofErr w:type="spellEnd"/>
      <w:r>
        <w:t xml:space="preserve"> Christus vom </w:t>
      </w:r>
      <w:proofErr w:type="spellStart"/>
      <w:r>
        <w:t>trinckgeschirr</w:t>
      </w:r>
      <w:proofErr w:type="spellEnd"/>
      <w:r>
        <w:t xml:space="preserve"> redet / </w:t>
      </w:r>
      <w:proofErr w:type="spellStart"/>
      <w:r>
        <w:t>woelchs</w:t>
      </w:r>
      <w:proofErr w:type="spellEnd"/>
      <w:r>
        <w:t xml:space="preserve"> der </w:t>
      </w:r>
      <w:proofErr w:type="spellStart"/>
      <w:r>
        <w:t>herr</w:t>
      </w:r>
      <w:proofErr w:type="spellEnd"/>
      <w:r>
        <w:t xml:space="preserve"> seinen </w:t>
      </w:r>
      <w:proofErr w:type="spellStart"/>
      <w:r>
        <w:t>Jungern</w:t>
      </w:r>
      <w:proofErr w:type="spellEnd"/>
      <w:r>
        <w:t xml:space="preserve"> hat gegeben. Es </w:t>
      </w:r>
      <w:proofErr w:type="spellStart"/>
      <w:r>
        <w:t>darff</w:t>
      </w:r>
      <w:proofErr w:type="spellEnd"/>
      <w:r>
        <w:t xml:space="preserve"> </w:t>
      </w:r>
      <w:proofErr w:type="spellStart"/>
      <w:r>
        <w:t>nitt</w:t>
      </w:r>
      <w:proofErr w:type="spellEnd"/>
      <w:r>
        <w:t xml:space="preserve"> </w:t>
      </w:r>
      <w:proofErr w:type="spellStart"/>
      <w:r>
        <w:t>beweysung</w:t>
      </w:r>
      <w:proofErr w:type="spellEnd"/>
      <w:r>
        <w:t xml:space="preserve"> / das die Junger </w:t>
      </w:r>
      <w:proofErr w:type="spellStart"/>
      <w:r>
        <w:t>auß</w:t>
      </w:r>
      <w:proofErr w:type="spellEnd"/>
      <w:r>
        <w:t xml:space="preserve"> einem </w:t>
      </w:r>
      <w:proofErr w:type="spellStart"/>
      <w:r>
        <w:t>trinckfaß</w:t>
      </w:r>
      <w:proofErr w:type="spellEnd"/>
      <w:r>
        <w:t xml:space="preserve"> </w:t>
      </w:r>
      <w:proofErr w:type="spellStart"/>
      <w:r>
        <w:t>getruncken</w:t>
      </w:r>
      <w:proofErr w:type="spellEnd"/>
      <w:r>
        <w:t xml:space="preserve"> / des </w:t>
      </w:r>
      <w:proofErr w:type="spellStart"/>
      <w:r>
        <w:t>bedarffs</w:t>
      </w:r>
      <w:proofErr w:type="spellEnd"/>
      <w:r>
        <w:t xml:space="preserve"> / das einer </w:t>
      </w:r>
      <w:proofErr w:type="spellStart"/>
      <w:r>
        <w:t>augen</w:t>
      </w:r>
      <w:proofErr w:type="spellEnd"/>
      <w:r>
        <w:t xml:space="preserve"> oder </w:t>
      </w:r>
      <w:proofErr w:type="spellStart"/>
      <w:r>
        <w:t>oren</w:t>
      </w:r>
      <w:proofErr w:type="spellEnd"/>
      <w:r>
        <w:t xml:space="preserve"> hab / </w:t>
      </w:r>
      <w:proofErr w:type="spellStart"/>
      <w:r>
        <w:t>wortt</w:t>
      </w:r>
      <w:proofErr w:type="spellEnd"/>
      <w:r>
        <w:t xml:space="preserve"> </w:t>
      </w:r>
      <w:proofErr w:type="spellStart"/>
      <w:r>
        <w:t>versteen</w:t>
      </w:r>
      <w:proofErr w:type="spellEnd"/>
      <w:r>
        <w:t xml:space="preserve"> / </w:t>
      </w:r>
      <w:proofErr w:type="spellStart"/>
      <w:r>
        <w:t>unnd</w:t>
      </w:r>
      <w:proofErr w:type="spellEnd"/>
      <w:r>
        <w:t xml:space="preserve"> sehe oder </w:t>
      </w:r>
      <w:proofErr w:type="spellStart"/>
      <w:r>
        <w:t>hoere</w:t>
      </w:r>
      <w:proofErr w:type="spellEnd"/>
      <w:r>
        <w:t xml:space="preserve"> was Christus saget / das aber </w:t>
      </w:r>
      <w:proofErr w:type="spellStart"/>
      <w:r>
        <w:t>ettliche</w:t>
      </w:r>
      <w:proofErr w:type="spellEnd"/>
      <w:r>
        <w:t xml:space="preserve"> </w:t>
      </w:r>
      <w:proofErr w:type="spellStart"/>
      <w:r>
        <w:t>pfaffen</w:t>
      </w:r>
      <w:proofErr w:type="spellEnd"/>
      <w:r>
        <w:t xml:space="preserve"> sagen / Christus sage / </w:t>
      </w:r>
      <w:proofErr w:type="spellStart"/>
      <w:r>
        <w:t>trinckt</w:t>
      </w:r>
      <w:proofErr w:type="spellEnd"/>
      <w:r>
        <w:t xml:space="preserve"> alle </w:t>
      </w:r>
      <w:proofErr w:type="spellStart"/>
      <w:r>
        <w:t>auß</w:t>
      </w:r>
      <w:proofErr w:type="spellEnd"/>
      <w:r>
        <w:t xml:space="preserve"> </w:t>
      </w:r>
      <w:proofErr w:type="spellStart"/>
      <w:r>
        <w:t>disem</w:t>
      </w:r>
      <w:proofErr w:type="spellEnd"/>
      <w:r>
        <w:t xml:space="preserve"> </w:t>
      </w:r>
      <w:proofErr w:type="spellStart"/>
      <w:r>
        <w:t>blut</w:t>
      </w:r>
      <w:proofErr w:type="spellEnd"/>
      <w:r>
        <w:t xml:space="preserve"> / und </w:t>
      </w:r>
      <w:proofErr w:type="spellStart"/>
      <w:r>
        <w:t>woellen</w:t>
      </w:r>
      <w:proofErr w:type="spellEnd"/>
      <w:r>
        <w:t xml:space="preserve"> das </w:t>
      </w:r>
      <w:proofErr w:type="spellStart"/>
      <w:r>
        <w:t>auß</w:t>
      </w:r>
      <w:proofErr w:type="spellEnd"/>
      <w:r>
        <w:t xml:space="preserve"> </w:t>
      </w:r>
      <w:proofErr w:type="spellStart"/>
      <w:r>
        <w:t>Matheo</w:t>
      </w:r>
      <w:proofErr w:type="spellEnd"/>
      <w:r>
        <w:t xml:space="preserve"> und Marco </w:t>
      </w:r>
      <w:proofErr w:type="spellStart"/>
      <w:r>
        <w:t>erstreytten</w:t>
      </w:r>
      <w:proofErr w:type="spellEnd"/>
      <w:r>
        <w:t xml:space="preserve"> / </w:t>
      </w:r>
      <w:proofErr w:type="spellStart"/>
      <w:r>
        <w:t>muessen</w:t>
      </w:r>
      <w:proofErr w:type="spellEnd"/>
      <w:r>
        <w:t xml:space="preserve"> wir lassen geschehen / denn </w:t>
      </w:r>
      <w:proofErr w:type="spellStart"/>
      <w:r>
        <w:t>sy</w:t>
      </w:r>
      <w:proofErr w:type="spellEnd"/>
      <w:r>
        <w:t xml:space="preserve"> werden die </w:t>
      </w:r>
      <w:proofErr w:type="spellStart"/>
      <w:r>
        <w:t>leng</w:t>
      </w:r>
      <w:proofErr w:type="spellEnd"/>
      <w:r>
        <w:t xml:space="preserve"> sagen / das </w:t>
      </w:r>
      <w:proofErr w:type="spellStart"/>
      <w:r>
        <w:t>feür</w:t>
      </w:r>
      <w:proofErr w:type="spellEnd"/>
      <w:r>
        <w:t xml:space="preserve"> </w:t>
      </w:r>
      <w:proofErr w:type="spellStart"/>
      <w:r>
        <w:t>nit</w:t>
      </w:r>
      <w:proofErr w:type="spellEnd"/>
      <w:r>
        <w:t xml:space="preserve"> warm oder </w:t>
      </w:r>
      <w:proofErr w:type="spellStart"/>
      <w:r>
        <w:t>heyß</w:t>
      </w:r>
      <w:proofErr w:type="spellEnd"/>
      <w:r>
        <w:t xml:space="preserve"> ist / </w:t>
      </w:r>
      <w:proofErr w:type="spellStart"/>
      <w:r>
        <w:t>Calix</w:t>
      </w:r>
      <w:proofErr w:type="spellEnd"/>
      <w:r>
        <w:t xml:space="preserve"> </w:t>
      </w:r>
      <w:proofErr w:type="spellStart"/>
      <w:r>
        <w:t>blut</w:t>
      </w:r>
      <w:proofErr w:type="spellEnd"/>
      <w:r>
        <w:t xml:space="preserve"> </w:t>
      </w:r>
      <w:proofErr w:type="spellStart"/>
      <w:r>
        <w:t>heyß</w:t>
      </w:r>
      <w:proofErr w:type="spellEnd"/>
      <w:r>
        <w:t xml:space="preserve"> / </w:t>
      </w:r>
      <w:proofErr w:type="spellStart"/>
      <w:r>
        <w:t>unn</w:t>
      </w:r>
      <w:proofErr w:type="spellEnd"/>
      <w:r>
        <w:t xml:space="preserve"> </w:t>
      </w:r>
      <w:proofErr w:type="spellStart"/>
      <w:r>
        <w:t>sanguis</w:t>
      </w:r>
      <w:proofErr w:type="spellEnd"/>
      <w:r>
        <w:t xml:space="preserve"> ein </w:t>
      </w:r>
      <w:proofErr w:type="spellStart"/>
      <w:r>
        <w:t>trinckgefeß</w:t>
      </w:r>
      <w:proofErr w:type="spellEnd"/>
      <w:r>
        <w:t xml:space="preserve"> / da mit </w:t>
      </w:r>
      <w:proofErr w:type="spellStart"/>
      <w:r>
        <w:t>sy</w:t>
      </w:r>
      <w:proofErr w:type="spellEnd"/>
      <w:r>
        <w:t xml:space="preserve"> </w:t>
      </w:r>
      <w:proofErr w:type="spellStart"/>
      <w:r>
        <w:t>jren</w:t>
      </w:r>
      <w:proofErr w:type="spellEnd"/>
      <w:r>
        <w:t xml:space="preserve"> </w:t>
      </w:r>
      <w:proofErr w:type="spellStart"/>
      <w:r>
        <w:t>herrgot</w:t>
      </w:r>
      <w:proofErr w:type="spellEnd"/>
      <w:r>
        <w:t xml:space="preserve"> / und </w:t>
      </w:r>
      <w:proofErr w:type="spellStart"/>
      <w:r>
        <w:t>jre</w:t>
      </w:r>
      <w:proofErr w:type="spellEnd"/>
      <w:r>
        <w:t xml:space="preserve"> </w:t>
      </w:r>
      <w:proofErr w:type="spellStart"/>
      <w:r>
        <w:t>pfruend</w:t>
      </w:r>
      <w:proofErr w:type="spellEnd"/>
      <w:r>
        <w:t xml:space="preserve"> behalten. </w:t>
      </w:r>
    </w:p>
    <w:p w14:paraId="0955A51C" w14:textId="77777777" w:rsidR="003154BD" w:rsidRDefault="003154BD" w:rsidP="003154BD">
      <w:pPr>
        <w:pStyle w:val="StandardWeb"/>
      </w:pPr>
      <w:r>
        <w:t xml:space="preserve">Es </w:t>
      </w:r>
      <w:proofErr w:type="spellStart"/>
      <w:r>
        <w:t>gehoert</w:t>
      </w:r>
      <w:proofErr w:type="spellEnd"/>
      <w:r>
        <w:t xml:space="preserve"> aber euch </w:t>
      </w:r>
      <w:proofErr w:type="spellStart"/>
      <w:r>
        <w:t>leyen</w:t>
      </w:r>
      <w:proofErr w:type="spellEnd"/>
      <w:r>
        <w:t xml:space="preserve"> zu nach zu forschen / </w:t>
      </w:r>
      <w:proofErr w:type="spellStart"/>
      <w:r>
        <w:t>buecher</w:t>
      </w:r>
      <w:proofErr w:type="spellEnd"/>
      <w:r>
        <w:t xml:space="preserve"> </w:t>
      </w:r>
      <w:proofErr w:type="spellStart"/>
      <w:r>
        <w:t>leesen</w:t>
      </w:r>
      <w:proofErr w:type="spellEnd"/>
      <w:r>
        <w:t xml:space="preserve"> / oder </w:t>
      </w:r>
      <w:proofErr w:type="spellStart"/>
      <w:r>
        <w:t>hoeren</w:t>
      </w:r>
      <w:proofErr w:type="spellEnd"/>
      <w:r>
        <w:t xml:space="preserve"> </w:t>
      </w:r>
      <w:proofErr w:type="spellStart"/>
      <w:r>
        <w:t>leesen</w:t>
      </w:r>
      <w:proofErr w:type="spellEnd"/>
      <w:r>
        <w:t xml:space="preserve"> / </w:t>
      </w:r>
      <w:proofErr w:type="spellStart"/>
      <w:r>
        <w:t>unnd</w:t>
      </w:r>
      <w:proofErr w:type="spellEnd"/>
      <w:r>
        <w:t xml:space="preserve"> </w:t>
      </w:r>
      <w:proofErr w:type="spellStart"/>
      <w:r>
        <w:t>selbs</w:t>
      </w:r>
      <w:proofErr w:type="spellEnd"/>
      <w:r>
        <w:t xml:space="preserve"> nach dem lugen / das euch von </w:t>
      </w:r>
      <w:proofErr w:type="spellStart"/>
      <w:r>
        <w:t>noetten</w:t>
      </w:r>
      <w:proofErr w:type="spellEnd"/>
      <w:r>
        <w:t xml:space="preserve"> ist zu wissen / thut das selbst / so </w:t>
      </w:r>
      <w:proofErr w:type="spellStart"/>
      <w:r>
        <w:t>werdt</w:t>
      </w:r>
      <w:proofErr w:type="spellEnd"/>
      <w:r>
        <w:t xml:space="preserve"> </w:t>
      </w:r>
      <w:proofErr w:type="spellStart"/>
      <w:r>
        <w:t>jr</w:t>
      </w:r>
      <w:proofErr w:type="spellEnd"/>
      <w:r>
        <w:t xml:space="preserve"> bald </w:t>
      </w:r>
      <w:proofErr w:type="spellStart"/>
      <w:r>
        <w:t>hinder</w:t>
      </w:r>
      <w:proofErr w:type="spellEnd"/>
      <w:r>
        <w:t xml:space="preserve"> die </w:t>
      </w:r>
      <w:proofErr w:type="spellStart"/>
      <w:r>
        <w:t>warheit</w:t>
      </w:r>
      <w:proofErr w:type="spellEnd"/>
      <w:r>
        <w:t xml:space="preserve"> kommen / </w:t>
      </w:r>
      <w:proofErr w:type="spellStart"/>
      <w:r>
        <w:t>unn</w:t>
      </w:r>
      <w:proofErr w:type="spellEnd"/>
      <w:r>
        <w:t xml:space="preserve"> </w:t>
      </w:r>
      <w:proofErr w:type="spellStart"/>
      <w:r>
        <w:t>erfaren</w:t>
      </w:r>
      <w:proofErr w:type="spellEnd"/>
      <w:r>
        <w:t xml:space="preserve"> / das die Junger </w:t>
      </w:r>
      <w:proofErr w:type="spellStart"/>
      <w:r>
        <w:t>nitt</w:t>
      </w:r>
      <w:proofErr w:type="spellEnd"/>
      <w:r>
        <w:t xml:space="preserve"> </w:t>
      </w:r>
      <w:proofErr w:type="spellStart"/>
      <w:r>
        <w:t>auß</w:t>
      </w:r>
      <w:proofErr w:type="spellEnd"/>
      <w:r>
        <w:t xml:space="preserve"> dem blutt </w:t>
      </w:r>
      <w:proofErr w:type="spellStart"/>
      <w:r>
        <w:t>getruncken</w:t>
      </w:r>
      <w:proofErr w:type="spellEnd"/>
      <w:r>
        <w:t xml:space="preserve"> haben / </w:t>
      </w:r>
      <w:proofErr w:type="spellStart"/>
      <w:r>
        <w:t>Sonnder</w:t>
      </w:r>
      <w:proofErr w:type="spellEnd"/>
      <w:r>
        <w:t xml:space="preserve"> </w:t>
      </w:r>
      <w:proofErr w:type="spellStart"/>
      <w:r>
        <w:t>auß</w:t>
      </w:r>
      <w:proofErr w:type="spellEnd"/>
      <w:r>
        <w:t xml:space="preserve"> einem </w:t>
      </w:r>
      <w:proofErr w:type="spellStart"/>
      <w:r>
        <w:t>trinckgeschirr</w:t>
      </w:r>
      <w:proofErr w:type="spellEnd"/>
      <w:r>
        <w:t xml:space="preserve">. Mich bewundert / das die </w:t>
      </w:r>
      <w:proofErr w:type="spellStart"/>
      <w:r>
        <w:t>pfaffen</w:t>
      </w:r>
      <w:proofErr w:type="spellEnd"/>
      <w:r>
        <w:t xml:space="preserve"> / so toll </w:t>
      </w:r>
      <w:proofErr w:type="spellStart"/>
      <w:r>
        <w:t>seynd</w:t>
      </w:r>
      <w:proofErr w:type="spellEnd"/>
      <w:r>
        <w:t xml:space="preserve"> / das </w:t>
      </w:r>
      <w:proofErr w:type="spellStart"/>
      <w:r>
        <w:t>sy</w:t>
      </w:r>
      <w:proofErr w:type="spellEnd"/>
      <w:r>
        <w:t xml:space="preserve"> sich </w:t>
      </w:r>
      <w:proofErr w:type="spellStart"/>
      <w:r>
        <w:t>umdersteen</w:t>
      </w:r>
      <w:proofErr w:type="spellEnd"/>
      <w:r>
        <w:t xml:space="preserve"> zu </w:t>
      </w:r>
      <w:proofErr w:type="spellStart"/>
      <w:r>
        <w:t>beweysen</w:t>
      </w:r>
      <w:proofErr w:type="spellEnd"/>
      <w:r>
        <w:t xml:space="preserve"> / </w:t>
      </w:r>
      <w:proofErr w:type="spellStart"/>
      <w:r>
        <w:t>auß</w:t>
      </w:r>
      <w:proofErr w:type="spellEnd"/>
      <w:r>
        <w:t xml:space="preserve"> </w:t>
      </w:r>
      <w:proofErr w:type="spellStart"/>
      <w:r>
        <w:t>Metheo</w:t>
      </w:r>
      <w:proofErr w:type="spellEnd"/>
      <w:r>
        <w:t xml:space="preserve"> </w:t>
      </w:r>
      <w:proofErr w:type="spellStart"/>
      <w:r>
        <w:t>unnd</w:t>
      </w:r>
      <w:proofErr w:type="spellEnd"/>
      <w:r>
        <w:t xml:space="preserve"> Marco. Sehet nur was Mattheus </w:t>
      </w:r>
      <w:proofErr w:type="spellStart"/>
      <w:r>
        <w:t>unnd</w:t>
      </w:r>
      <w:proofErr w:type="spellEnd"/>
      <w:r>
        <w:t xml:space="preserve"> Marcus </w:t>
      </w:r>
      <w:proofErr w:type="spellStart"/>
      <w:r>
        <w:t>schreybend</w:t>
      </w:r>
      <w:proofErr w:type="spellEnd"/>
      <w:r>
        <w:t xml:space="preserve">. Das </w:t>
      </w:r>
      <w:proofErr w:type="spellStart"/>
      <w:r>
        <w:t>pronomen</w:t>
      </w:r>
      <w:proofErr w:type="spellEnd"/>
      <w:r>
        <w:t xml:space="preserve"> </w:t>
      </w:r>
      <w:proofErr w:type="spellStart"/>
      <w:r>
        <w:t>Tuto</w:t>
      </w:r>
      <w:proofErr w:type="spellEnd"/>
      <w:r>
        <w:t xml:space="preserve"> / </w:t>
      </w:r>
      <w:proofErr w:type="spellStart"/>
      <w:r>
        <w:t>deütet</w:t>
      </w:r>
      <w:proofErr w:type="spellEnd"/>
      <w:r>
        <w:t xml:space="preserve"> </w:t>
      </w:r>
      <w:proofErr w:type="spellStart"/>
      <w:r>
        <w:t>auffs</w:t>
      </w:r>
      <w:proofErr w:type="spellEnd"/>
      <w:r>
        <w:t xml:space="preserve"> </w:t>
      </w:r>
      <w:proofErr w:type="spellStart"/>
      <w:r>
        <w:t>blut</w:t>
      </w:r>
      <w:proofErr w:type="spellEnd"/>
      <w:r>
        <w:t xml:space="preserve"> und nichts </w:t>
      </w:r>
      <w:proofErr w:type="spellStart"/>
      <w:r>
        <w:t>auff</w:t>
      </w:r>
      <w:proofErr w:type="spellEnd"/>
      <w:r>
        <w:t xml:space="preserve"> den </w:t>
      </w:r>
      <w:proofErr w:type="spellStart"/>
      <w:r>
        <w:t>kelch</w:t>
      </w:r>
      <w:proofErr w:type="spellEnd"/>
      <w:r>
        <w:t xml:space="preserve"> oder </w:t>
      </w:r>
      <w:proofErr w:type="spellStart"/>
      <w:r>
        <w:t>trinckgeschirr</w:t>
      </w:r>
      <w:proofErr w:type="spellEnd"/>
      <w:r>
        <w:t xml:space="preserve"> / das </w:t>
      </w:r>
      <w:proofErr w:type="spellStart"/>
      <w:r>
        <w:t>berueff</w:t>
      </w:r>
      <w:proofErr w:type="spellEnd"/>
      <w:r>
        <w:t xml:space="preserve"> ich mich </w:t>
      </w:r>
      <w:proofErr w:type="spellStart"/>
      <w:r>
        <w:t>auff</w:t>
      </w:r>
      <w:proofErr w:type="spellEnd"/>
      <w:r>
        <w:t xml:space="preserve"> </w:t>
      </w:r>
      <w:proofErr w:type="spellStart"/>
      <w:r>
        <w:t>unverdechtig</w:t>
      </w:r>
      <w:proofErr w:type="spellEnd"/>
      <w:r>
        <w:t xml:space="preserve"> Richter / der </w:t>
      </w:r>
      <w:proofErr w:type="spellStart"/>
      <w:r>
        <w:t>Kriechischen</w:t>
      </w:r>
      <w:proofErr w:type="spellEnd"/>
      <w:r>
        <w:t xml:space="preserve"> </w:t>
      </w:r>
      <w:proofErr w:type="spellStart"/>
      <w:r>
        <w:t>zungen</w:t>
      </w:r>
      <w:proofErr w:type="spellEnd"/>
      <w:r>
        <w:t xml:space="preserve"> / so die </w:t>
      </w:r>
      <w:proofErr w:type="spellStart"/>
      <w:r>
        <w:t>art</w:t>
      </w:r>
      <w:proofErr w:type="spellEnd"/>
      <w:r>
        <w:t xml:space="preserve"> </w:t>
      </w:r>
      <w:proofErr w:type="spellStart"/>
      <w:r>
        <w:t>unn</w:t>
      </w:r>
      <w:proofErr w:type="spellEnd"/>
      <w:r>
        <w:t xml:space="preserve"> </w:t>
      </w:r>
      <w:proofErr w:type="spellStart"/>
      <w:r>
        <w:t>weyse</w:t>
      </w:r>
      <w:proofErr w:type="spellEnd"/>
      <w:r>
        <w:t xml:space="preserve"> unsers </w:t>
      </w:r>
      <w:proofErr w:type="spellStart"/>
      <w:r>
        <w:t>newen</w:t>
      </w:r>
      <w:proofErr w:type="spellEnd"/>
      <w:r>
        <w:t xml:space="preserve"> </w:t>
      </w:r>
      <w:proofErr w:type="spellStart"/>
      <w:r>
        <w:t>testaments</w:t>
      </w:r>
      <w:proofErr w:type="spellEnd"/>
      <w:r>
        <w:t xml:space="preserve"> in </w:t>
      </w:r>
      <w:proofErr w:type="spellStart"/>
      <w:r>
        <w:t>Kriechischer</w:t>
      </w:r>
      <w:proofErr w:type="spellEnd"/>
      <w:r>
        <w:t xml:space="preserve"> </w:t>
      </w:r>
      <w:proofErr w:type="spellStart"/>
      <w:r>
        <w:t>zungen</w:t>
      </w:r>
      <w:proofErr w:type="spellEnd"/>
      <w:r>
        <w:t xml:space="preserve"> </w:t>
      </w:r>
      <w:proofErr w:type="spellStart"/>
      <w:r>
        <w:t>erfarn</w:t>
      </w:r>
      <w:proofErr w:type="spellEnd"/>
      <w:r>
        <w:t xml:space="preserve"> haben. </w:t>
      </w:r>
    </w:p>
    <w:p w14:paraId="35ABE09D" w14:textId="77777777" w:rsidR="003154BD" w:rsidRDefault="003154BD" w:rsidP="003154BD">
      <w:pPr>
        <w:pStyle w:val="StandardWeb"/>
      </w:pPr>
      <w:r>
        <w:t xml:space="preserve">Der Luther legt sich nicht </w:t>
      </w:r>
      <w:proofErr w:type="spellStart"/>
      <w:r>
        <w:t>auff</w:t>
      </w:r>
      <w:proofErr w:type="spellEnd"/>
      <w:r>
        <w:t xml:space="preserve"> </w:t>
      </w:r>
      <w:proofErr w:type="spellStart"/>
      <w:r>
        <w:t>Matheum</w:t>
      </w:r>
      <w:proofErr w:type="spellEnd"/>
      <w:r>
        <w:t xml:space="preserve"> und </w:t>
      </w:r>
      <w:proofErr w:type="spellStart"/>
      <w:r>
        <w:t>Marcum</w:t>
      </w:r>
      <w:proofErr w:type="spellEnd"/>
      <w:r>
        <w:t xml:space="preserve"> / </w:t>
      </w:r>
      <w:proofErr w:type="spellStart"/>
      <w:r>
        <w:t>sonder</w:t>
      </w:r>
      <w:proofErr w:type="spellEnd"/>
      <w:r>
        <w:t xml:space="preserve"> </w:t>
      </w:r>
      <w:proofErr w:type="spellStart"/>
      <w:r>
        <w:t>auff</w:t>
      </w:r>
      <w:proofErr w:type="spellEnd"/>
      <w:r>
        <w:t xml:space="preserve"> </w:t>
      </w:r>
      <w:proofErr w:type="spellStart"/>
      <w:r>
        <w:t>Lucam</w:t>
      </w:r>
      <w:proofErr w:type="spellEnd"/>
      <w:r>
        <w:t xml:space="preserve"> und Paulum Luce. 22. I. Corinth. 10. Aber </w:t>
      </w:r>
      <w:proofErr w:type="spellStart"/>
      <w:r>
        <w:t>ettliche</w:t>
      </w:r>
      <w:proofErr w:type="spellEnd"/>
      <w:r>
        <w:t xml:space="preserve"> Lutherischen (</w:t>
      </w:r>
      <w:proofErr w:type="spellStart"/>
      <w:r>
        <w:t>woelchen</w:t>
      </w:r>
      <w:proofErr w:type="spellEnd"/>
      <w:r>
        <w:t xml:space="preserve"> ich des Luthers </w:t>
      </w:r>
      <w:proofErr w:type="spellStart"/>
      <w:r>
        <w:t>pfeyl</w:t>
      </w:r>
      <w:proofErr w:type="spellEnd"/>
      <w:r>
        <w:t xml:space="preserve"> durch ein schlechte </w:t>
      </w:r>
      <w:proofErr w:type="spellStart"/>
      <w:r>
        <w:t>geschrifft</w:t>
      </w:r>
      <w:proofErr w:type="spellEnd"/>
      <w:r>
        <w:t xml:space="preserve"> / und den Luther </w:t>
      </w:r>
      <w:proofErr w:type="spellStart"/>
      <w:r>
        <w:t>selbs</w:t>
      </w:r>
      <w:proofErr w:type="spellEnd"/>
      <w:r>
        <w:t xml:space="preserve"> genommen hab) Die </w:t>
      </w:r>
      <w:proofErr w:type="spellStart"/>
      <w:r>
        <w:t>greyffen</w:t>
      </w:r>
      <w:proofErr w:type="spellEnd"/>
      <w:r>
        <w:t xml:space="preserve"> zu </w:t>
      </w:r>
      <w:proofErr w:type="spellStart"/>
      <w:r>
        <w:t>diser</w:t>
      </w:r>
      <w:proofErr w:type="spellEnd"/>
      <w:r>
        <w:t xml:space="preserve"> rede / </w:t>
      </w:r>
      <w:proofErr w:type="spellStart"/>
      <w:r>
        <w:t>sy</w:t>
      </w:r>
      <w:proofErr w:type="spellEnd"/>
      <w:r>
        <w:t xml:space="preserve"> </w:t>
      </w:r>
      <w:proofErr w:type="spellStart"/>
      <w:r>
        <w:t>trancken</w:t>
      </w:r>
      <w:proofErr w:type="spellEnd"/>
      <w:r>
        <w:t xml:space="preserve"> alle </w:t>
      </w:r>
      <w:proofErr w:type="spellStart"/>
      <w:r>
        <w:t>darauß</w:t>
      </w:r>
      <w:proofErr w:type="spellEnd"/>
      <w:r>
        <w:t xml:space="preserve"> Mar. 14. Und sprechen / </w:t>
      </w:r>
      <w:proofErr w:type="spellStart"/>
      <w:r>
        <w:t>sy</w:t>
      </w:r>
      <w:proofErr w:type="spellEnd"/>
      <w:r>
        <w:t xml:space="preserve"> haben alle </w:t>
      </w:r>
      <w:proofErr w:type="spellStart"/>
      <w:r>
        <w:t>auß</w:t>
      </w:r>
      <w:proofErr w:type="spellEnd"/>
      <w:r>
        <w:t xml:space="preserve"> dem </w:t>
      </w:r>
      <w:proofErr w:type="spellStart"/>
      <w:r>
        <w:t>blut</w:t>
      </w:r>
      <w:proofErr w:type="spellEnd"/>
      <w:r>
        <w:t xml:space="preserve"> Christi </w:t>
      </w:r>
      <w:proofErr w:type="spellStart"/>
      <w:r>
        <w:t>getruncken</w:t>
      </w:r>
      <w:proofErr w:type="spellEnd"/>
      <w:r>
        <w:t xml:space="preserve"> </w:t>
      </w:r>
      <w:proofErr w:type="spellStart"/>
      <w:r>
        <w:t>darauff</w:t>
      </w:r>
      <w:proofErr w:type="spellEnd"/>
      <w:r>
        <w:t xml:space="preserve"> </w:t>
      </w:r>
      <w:proofErr w:type="spellStart"/>
      <w:r>
        <w:t>solt</w:t>
      </w:r>
      <w:proofErr w:type="spellEnd"/>
      <w:r>
        <w:t xml:space="preserve"> man nu fragen / ob </w:t>
      </w:r>
      <w:proofErr w:type="spellStart"/>
      <w:r>
        <w:t>sy</w:t>
      </w:r>
      <w:proofErr w:type="spellEnd"/>
      <w:r>
        <w:t xml:space="preserve"> das </w:t>
      </w:r>
      <w:proofErr w:type="spellStart"/>
      <w:r>
        <w:t>beweysen</w:t>
      </w:r>
      <w:proofErr w:type="spellEnd"/>
      <w:r>
        <w:t xml:space="preserve"> künden / denn </w:t>
      </w:r>
      <w:proofErr w:type="spellStart"/>
      <w:r>
        <w:t>jr</w:t>
      </w:r>
      <w:proofErr w:type="spellEnd"/>
      <w:r>
        <w:t xml:space="preserve"> </w:t>
      </w:r>
      <w:proofErr w:type="spellStart"/>
      <w:r>
        <w:t>solt</w:t>
      </w:r>
      <w:proofErr w:type="spellEnd"/>
      <w:r>
        <w:t xml:space="preserve"> </w:t>
      </w:r>
      <w:proofErr w:type="spellStart"/>
      <w:r>
        <w:t>jnen</w:t>
      </w:r>
      <w:proofErr w:type="spellEnd"/>
      <w:r>
        <w:t xml:space="preserve"> </w:t>
      </w:r>
      <w:proofErr w:type="spellStart"/>
      <w:r>
        <w:t>one</w:t>
      </w:r>
      <w:proofErr w:type="spellEnd"/>
      <w:r>
        <w:t xml:space="preserve"> </w:t>
      </w:r>
      <w:proofErr w:type="spellStart"/>
      <w:r>
        <w:t>geschrift</w:t>
      </w:r>
      <w:proofErr w:type="spellEnd"/>
      <w:r>
        <w:t xml:space="preserve"> nichts glauben / Wenn aber wir kein Evangelisten </w:t>
      </w:r>
      <w:proofErr w:type="spellStart"/>
      <w:r>
        <w:t>hetten</w:t>
      </w:r>
      <w:proofErr w:type="spellEnd"/>
      <w:r>
        <w:t xml:space="preserve"> / denn </w:t>
      </w:r>
      <w:proofErr w:type="spellStart"/>
      <w:r>
        <w:t>Marcum</w:t>
      </w:r>
      <w:proofErr w:type="spellEnd"/>
      <w:r>
        <w:t xml:space="preserve"> / so wer es </w:t>
      </w:r>
      <w:proofErr w:type="spellStart"/>
      <w:r>
        <w:t>umb</w:t>
      </w:r>
      <w:proofErr w:type="spellEnd"/>
      <w:r>
        <w:t xml:space="preserve"> die </w:t>
      </w:r>
      <w:proofErr w:type="spellStart"/>
      <w:r>
        <w:t>pfaffen</w:t>
      </w:r>
      <w:proofErr w:type="spellEnd"/>
      <w:r>
        <w:t xml:space="preserve"> geschehen / denn Marcus </w:t>
      </w:r>
      <w:proofErr w:type="spellStart"/>
      <w:r>
        <w:t>verzelt</w:t>
      </w:r>
      <w:proofErr w:type="spellEnd"/>
      <w:r>
        <w:t xml:space="preserve"> / das </w:t>
      </w:r>
      <w:proofErr w:type="spellStart"/>
      <w:r>
        <w:t>sy</w:t>
      </w:r>
      <w:proofErr w:type="spellEnd"/>
      <w:r>
        <w:t xml:space="preserve"> alle </w:t>
      </w:r>
      <w:proofErr w:type="spellStart"/>
      <w:r>
        <w:t>auß</w:t>
      </w:r>
      <w:proofErr w:type="spellEnd"/>
      <w:r>
        <w:t xml:space="preserve"> dem </w:t>
      </w:r>
      <w:proofErr w:type="spellStart"/>
      <w:r>
        <w:t>kelch</w:t>
      </w:r>
      <w:proofErr w:type="spellEnd"/>
      <w:r>
        <w:t xml:space="preserve"> </w:t>
      </w:r>
      <w:proofErr w:type="spellStart"/>
      <w:r>
        <w:t>getruncken</w:t>
      </w:r>
      <w:proofErr w:type="spellEnd"/>
      <w:r>
        <w:t xml:space="preserve"> haben / </w:t>
      </w:r>
      <w:proofErr w:type="spellStart"/>
      <w:r>
        <w:t>unnd</w:t>
      </w:r>
      <w:proofErr w:type="spellEnd"/>
      <w:r>
        <w:t xml:space="preserve"> das Christus darnach die </w:t>
      </w:r>
      <w:proofErr w:type="spellStart"/>
      <w:r>
        <w:t>wort</w:t>
      </w:r>
      <w:proofErr w:type="spellEnd"/>
      <w:r>
        <w:t xml:space="preserve"> des </w:t>
      </w:r>
      <w:proofErr w:type="spellStart"/>
      <w:r>
        <w:t>bluts</w:t>
      </w:r>
      <w:proofErr w:type="spellEnd"/>
      <w:r>
        <w:t xml:space="preserve"> </w:t>
      </w:r>
      <w:proofErr w:type="spellStart"/>
      <w:r>
        <w:t>woellichs</w:t>
      </w:r>
      <w:proofErr w:type="spellEnd"/>
      <w:r>
        <w:t xml:space="preserve"> </w:t>
      </w:r>
      <w:proofErr w:type="spellStart"/>
      <w:r>
        <w:t>sy</w:t>
      </w:r>
      <w:proofErr w:type="spellEnd"/>
      <w:r>
        <w:t xml:space="preserve"> </w:t>
      </w:r>
      <w:proofErr w:type="spellStart"/>
      <w:r>
        <w:t>verba</w:t>
      </w:r>
      <w:proofErr w:type="spellEnd"/>
      <w:r>
        <w:t xml:space="preserve"> </w:t>
      </w:r>
      <w:proofErr w:type="spellStart"/>
      <w:r>
        <w:t>Consecrationis</w:t>
      </w:r>
      <w:proofErr w:type="spellEnd"/>
      <w:r>
        <w:t xml:space="preserve"> </w:t>
      </w:r>
      <w:proofErr w:type="spellStart"/>
      <w:r>
        <w:t>heyssen</w:t>
      </w:r>
      <w:proofErr w:type="spellEnd"/>
      <w:r>
        <w:t xml:space="preserve"> / </w:t>
      </w:r>
      <w:proofErr w:type="spellStart"/>
      <w:r>
        <w:t>geredt</w:t>
      </w:r>
      <w:proofErr w:type="spellEnd"/>
      <w:r>
        <w:t xml:space="preserve"> hab / </w:t>
      </w:r>
      <w:proofErr w:type="spellStart"/>
      <w:r>
        <w:t>darauß</w:t>
      </w:r>
      <w:proofErr w:type="spellEnd"/>
      <w:r>
        <w:t xml:space="preserve"> folgt / das </w:t>
      </w:r>
      <w:proofErr w:type="spellStart"/>
      <w:r>
        <w:t>sy</w:t>
      </w:r>
      <w:proofErr w:type="spellEnd"/>
      <w:r>
        <w:t xml:space="preserve"> </w:t>
      </w:r>
      <w:proofErr w:type="spellStart"/>
      <w:r>
        <w:t>lautter</w:t>
      </w:r>
      <w:proofErr w:type="spellEnd"/>
      <w:r>
        <w:t xml:space="preserve"> </w:t>
      </w:r>
      <w:proofErr w:type="spellStart"/>
      <w:r>
        <w:t>weyn</w:t>
      </w:r>
      <w:proofErr w:type="spellEnd"/>
      <w:r>
        <w:t xml:space="preserve"> </w:t>
      </w:r>
      <w:proofErr w:type="spellStart"/>
      <w:r>
        <w:t>getruncken</w:t>
      </w:r>
      <w:proofErr w:type="spellEnd"/>
      <w:r>
        <w:t xml:space="preserve"> haben / was ist </w:t>
      </w:r>
      <w:proofErr w:type="spellStart"/>
      <w:r>
        <w:t>ewer</w:t>
      </w:r>
      <w:proofErr w:type="spellEnd"/>
      <w:r>
        <w:t xml:space="preserve"> </w:t>
      </w:r>
      <w:proofErr w:type="spellStart"/>
      <w:r>
        <w:t>weyn</w:t>
      </w:r>
      <w:proofErr w:type="spellEnd"/>
      <w:r>
        <w:t xml:space="preserve"> </w:t>
      </w:r>
      <w:proofErr w:type="spellStart"/>
      <w:r>
        <w:t>jr</w:t>
      </w:r>
      <w:proofErr w:type="spellEnd"/>
      <w:r>
        <w:t xml:space="preserve"> </w:t>
      </w:r>
      <w:proofErr w:type="spellStart"/>
      <w:r>
        <w:t>pfaffen</w:t>
      </w:r>
      <w:proofErr w:type="spellEnd"/>
      <w:r>
        <w:t xml:space="preserve"> / vor </w:t>
      </w:r>
      <w:proofErr w:type="spellStart"/>
      <w:r>
        <w:t>ewren</w:t>
      </w:r>
      <w:proofErr w:type="spellEnd"/>
      <w:r>
        <w:t xml:space="preserve"> worten des </w:t>
      </w:r>
      <w:proofErr w:type="spellStart"/>
      <w:r>
        <w:t>bluts</w:t>
      </w:r>
      <w:proofErr w:type="spellEnd"/>
      <w:r>
        <w:t xml:space="preserve">: ist er </w:t>
      </w:r>
      <w:proofErr w:type="spellStart"/>
      <w:r>
        <w:t>nitt</w:t>
      </w:r>
      <w:proofErr w:type="spellEnd"/>
      <w:r>
        <w:t xml:space="preserve"> </w:t>
      </w:r>
      <w:proofErr w:type="spellStart"/>
      <w:r>
        <w:t>lautter</w:t>
      </w:r>
      <w:proofErr w:type="spellEnd"/>
      <w:r>
        <w:t xml:space="preserve"> </w:t>
      </w:r>
      <w:proofErr w:type="spellStart"/>
      <w:r>
        <w:t>nattürlicher</w:t>
      </w:r>
      <w:proofErr w:type="spellEnd"/>
      <w:r>
        <w:t xml:space="preserve"> </w:t>
      </w:r>
      <w:proofErr w:type="spellStart"/>
      <w:r>
        <w:t>weyn</w:t>
      </w:r>
      <w:proofErr w:type="spellEnd"/>
      <w:r>
        <w:t xml:space="preserve">? </w:t>
      </w:r>
      <w:proofErr w:type="spellStart"/>
      <w:r>
        <w:t>Ir</w:t>
      </w:r>
      <w:proofErr w:type="spellEnd"/>
      <w:r>
        <w:t xml:space="preserve"> </w:t>
      </w:r>
      <w:proofErr w:type="spellStart"/>
      <w:r>
        <w:t>muestet</w:t>
      </w:r>
      <w:proofErr w:type="spellEnd"/>
      <w:r>
        <w:t xml:space="preserve"> alle ja sagen / ey so laßt den </w:t>
      </w:r>
      <w:proofErr w:type="spellStart"/>
      <w:r>
        <w:t>weyn</w:t>
      </w:r>
      <w:proofErr w:type="spellEnd"/>
      <w:r>
        <w:t xml:space="preserve"> natürlichen </w:t>
      </w:r>
      <w:proofErr w:type="spellStart"/>
      <w:r>
        <w:t>weyn</w:t>
      </w:r>
      <w:proofErr w:type="spellEnd"/>
      <w:r>
        <w:t xml:space="preserve"> </w:t>
      </w:r>
      <w:proofErr w:type="spellStart"/>
      <w:r>
        <w:t>bleyben</w:t>
      </w:r>
      <w:proofErr w:type="spellEnd"/>
      <w:r>
        <w:t xml:space="preserve"> / von </w:t>
      </w:r>
      <w:proofErr w:type="spellStart"/>
      <w:r>
        <w:t>woelchem</w:t>
      </w:r>
      <w:proofErr w:type="spellEnd"/>
      <w:r>
        <w:t xml:space="preserve"> Marcus </w:t>
      </w:r>
      <w:proofErr w:type="spellStart"/>
      <w:r>
        <w:t>schreybt</w:t>
      </w:r>
      <w:proofErr w:type="spellEnd"/>
      <w:r>
        <w:t xml:space="preserve"> / </w:t>
      </w:r>
      <w:proofErr w:type="spellStart"/>
      <w:r>
        <w:t>unn</w:t>
      </w:r>
      <w:proofErr w:type="spellEnd"/>
      <w:r>
        <w:t xml:space="preserve"> meldet / das der </w:t>
      </w:r>
      <w:proofErr w:type="spellStart"/>
      <w:r>
        <w:t>herr</w:t>
      </w:r>
      <w:proofErr w:type="spellEnd"/>
      <w:r>
        <w:t xml:space="preserve"> hernach die </w:t>
      </w:r>
      <w:proofErr w:type="spellStart"/>
      <w:r>
        <w:t>wort</w:t>
      </w:r>
      <w:proofErr w:type="spellEnd"/>
      <w:r>
        <w:t xml:space="preserve"> des </w:t>
      </w:r>
      <w:proofErr w:type="spellStart"/>
      <w:r>
        <w:t>bluts</w:t>
      </w:r>
      <w:proofErr w:type="spellEnd"/>
      <w:r>
        <w:t xml:space="preserve"> gesagt hab. </w:t>
      </w:r>
    </w:p>
    <w:p w14:paraId="1DD4BEC7" w14:textId="77777777" w:rsidR="003154BD" w:rsidRDefault="003154BD" w:rsidP="003154BD">
      <w:pPr>
        <w:pStyle w:val="StandardWeb"/>
      </w:pPr>
      <w:r>
        <w:t xml:space="preserve">Luther </w:t>
      </w:r>
      <w:proofErr w:type="spellStart"/>
      <w:r>
        <w:t>herwüst</w:t>
      </w:r>
      <w:proofErr w:type="spellEnd"/>
      <w:r>
        <w:t xml:space="preserve"> </w:t>
      </w:r>
      <w:proofErr w:type="spellStart"/>
      <w:r>
        <w:t>dise</w:t>
      </w:r>
      <w:proofErr w:type="spellEnd"/>
      <w:r>
        <w:t xml:space="preserve"> </w:t>
      </w:r>
      <w:proofErr w:type="spellStart"/>
      <w:r>
        <w:t>wort</w:t>
      </w:r>
      <w:proofErr w:type="spellEnd"/>
      <w:r>
        <w:t xml:space="preserve"> / Der Kelch das New Testament in meinem </w:t>
      </w:r>
      <w:proofErr w:type="spellStart"/>
      <w:r>
        <w:t>blut</w:t>
      </w:r>
      <w:proofErr w:type="spellEnd"/>
      <w:r>
        <w:t xml:space="preserve"> / </w:t>
      </w:r>
      <w:proofErr w:type="spellStart"/>
      <w:r>
        <w:t>woelches</w:t>
      </w:r>
      <w:proofErr w:type="spellEnd"/>
      <w:r>
        <w:t xml:space="preserve"> für euch gegossen </w:t>
      </w:r>
      <w:proofErr w:type="spellStart"/>
      <w:r>
        <w:t>wirdt</w:t>
      </w:r>
      <w:proofErr w:type="spellEnd"/>
      <w:r>
        <w:t xml:space="preserve"> Lu. 22. und </w:t>
      </w:r>
      <w:proofErr w:type="spellStart"/>
      <w:r>
        <w:t>meynt</w:t>
      </w:r>
      <w:proofErr w:type="spellEnd"/>
      <w:r>
        <w:t xml:space="preserve"> / das </w:t>
      </w:r>
      <w:proofErr w:type="spellStart"/>
      <w:r>
        <w:t>diser</w:t>
      </w:r>
      <w:proofErr w:type="spellEnd"/>
      <w:r>
        <w:t xml:space="preserve"> </w:t>
      </w:r>
      <w:proofErr w:type="spellStart"/>
      <w:r>
        <w:t>text</w:t>
      </w:r>
      <w:proofErr w:type="spellEnd"/>
      <w:r>
        <w:t xml:space="preserve"> die recht </w:t>
      </w:r>
      <w:proofErr w:type="spellStart"/>
      <w:r>
        <w:t>geschrift</w:t>
      </w:r>
      <w:proofErr w:type="spellEnd"/>
      <w:r>
        <w:t xml:space="preserve"> sey / zu </w:t>
      </w:r>
      <w:proofErr w:type="spellStart"/>
      <w:r>
        <w:t>beweysen</w:t>
      </w:r>
      <w:proofErr w:type="spellEnd"/>
      <w:r>
        <w:t xml:space="preserve"> das das blutt im Kelch sey / und sein muß / ja er sey die rechte </w:t>
      </w:r>
      <w:proofErr w:type="spellStart"/>
      <w:r>
        <w:t>donner</w:t>
      </w:r>
      <w:proofErr w:type="spellEnd"/>
      <w:r>
        <w:t xml:space="preserve"> </w:t>
      </w:r>
      <w:proofErr w:type="spellStart"/>
      <w:r>
        <w:t>act</w:t>
      </w:r>
      <w:proofErr w:type="spellEnd"/>
      <w:r>
        <w:t xml:space="preserve"> </w:t>
      </w:r>
      <w:proofErr w:type="spellStart"/>
      <w:r>
        <w:t>auff</w:t>
      </w:r>
      <w:proofErr w:type="spellEnd"/>
      <w:r>
        <w:t xml:space="preserve"> </w:t>
      </w:r>
      <w:proofErr w:type="spellStart"/>
      <w:r>
        <w:t>Carolstats</w:t>
      </w:r>
      <w:proofErr w:type="spellEnd"/>
      <w:r>
        <w:t xml:space="preserve"> </w:t>
      </w:r>
      <w:proofErr w:type="spellStart"/>
      <w:r>
        <w:t>kopff</w:t>
      </w:r>
      <w:proofErr w:type="spellEnd"/>
      <w:r>
        <w:t xml:space="preserve">. </w:t>
      </w:r>
    </w:p>
    <w:p w14:paraId="05A7A6AC" w14:textId="77777777" w:rsidR="003154BD" w:rsidRDefault="003154BD" w:rsidP="003154BD">
      <w:pPr>
        <w:pStyle w:val="StandardWeb"/>
      </w:pPr>
      <w:r>
        <w:t xml:space="preserve">Nu </w:t>
      </w:r>
      <w:proofErr w:type="spellStart"/>
      <w:r>
        <w:t>wolan</w:t>
      </w:r>
      <w:proofErr w:type="spellEnd"/>
      <w:r>
        <w:t xml:space="preserve"> / ist das der recht </w:t>
      </w:r>
      <w:proofErr w:type="spellStart"/>
      <w:r>
        <w:t>grund</w:t>
      </w:r>
      <w:proofErr w:type="spellEnd"/>
      <w:r>
        <w:t xml:space="preserve"> zu </w:t>
      </w:r>
      <w:proofErr w:type="spellStart"/>
      <w:r>
        <w:t>beweysen</w:t>
      </w:r>
      <w:proofErr w:type="spellEnd"/>
      <w:r>
        <w:t xml:space="preserve"> / das </w:t>
      </w:r>
      <w:proofErr w:type="spellStart"/>
      <w:r>
        <w:t>blut</w:t>
      </w:r>
      <w:proofErr w:type="spellEnd"/>
      <w:r>
        <w:t xml:space="preserve"> Christi in dem Kelch der </w:t>
      </w:r>
      <w:proofErr w:type="spellStart"/>
      <w:r>
        <w:t>pfaffen</w:t>
      </w:r>
      <w:proofErr w:type="spellEnd"/>
      <w:r>
        <w:t xml:space="preserve"> seyn muß / so hab ich </w:t>
      </w:r>
      <w:proofErr w:type="spellStart"/>
      <w:r>
        <w:t>gutte</w:t>
      </w:r>
      <w:proofErr w:type="spellEnd"/>
      <w:r>
        <w:t xml:space="preserve"> tag / </w:t>
      </w:r>
      <w:proofErr w:type="spellStart"/>
      <w:r>
        <w:t>weyl</w:t>
      </w:r>
      <w:proofErr w:type="spellEnd"/>
      <w:r>
        <w:t xml:space="preserve"> die </w:t>
      </w:r>
      <w:proofErr w:type="spellStart"/>
      <w:r>
        <w:t>pfaffen</w:t>
      </w:r>
      <w:proofErr w:type="spellEnd"/>
      <w:r>
        <w:t xml:space="preserve"> </w:t>
      </w:r>
      <w:proofErr w:type="spellStart"/>
      <w:r>
        <w:t>dise</w:t>
      </w:r>
      <w:proofErr w:type="spellEnd"/>
      <w:r>
        <w:t xml:space="preserve"> </w:t>
      </w:r>
      <w:proofErr w:type="spellStart"/>
      <w:r>
        <w:t>geschrifft</w:t>
      </w:r>
      <w:proofErr w:type="spellEnd"/>
      <w:r>
        <w:t xml:space="preserve"> nicht </w:t>
      </w:r>
      <w:proofErr w:type="spellStart"/>
      <w:r>
        <w:t>leesen</w:t>
      </w:r>
      <w:proofErr w:type="spellEnd"/>
      <w:r>
        <w:t xml:space="preserve"> / wenn </w:t>
      </w:r>
      <w:proofErr w:type="spellStart"/>
      <w:r>
        <w:t>sy</w:t>
      </w:r>
      <w:proofErr w:type="spellEnd"/>
      <w:r>
        <w:t xml:space="preserve"> </w:t>
      </w:r>
      <w:proofErr w:type="spellStart"/>
      <w:r>
        <w:t>Consecrieren</w:t>
      </w:r>
      <w:proofErr w:type="spellEnd"/>
      <w:r>
        <w:t xml:space="preserve"> / des </w:t>
      </w:r>
      <w:proofErr w:type="spellStart"/>
      <w:r>
        <w:t>forder</w:t>
      </w:r>
      <w:proofErr w:type="spellEnd"/>
      <w:r>
        <w:t xml:space="preserve"> ich </w:t>
      </w:r>
      <w:proofErr w:type="spellStart"/>
      <w:r>
        <w:t>jre</w:t>
      </w:r>
      <w:proofErr w:type="spellEnd"/>
      <w:r>
        <w:t xml:space="preserve"> </w:t>
      </w:r>
      <w:proofErr w:type="spellStart"/>
      <w:r>
        <w:t>Messbuecher</w:t>
      </w:r>
      <w:proofErr w:type="spellEnd"/>
      <w:r>
        <w:t xml:space="preserve"> zu </w:t>
      </w:r>
      <w:proofErr w:type="spellStart"/>
      <w:r>
        <w:t>bezeügen</w:t>
      </w:r>
      <w:proofErr w:type="spellEnd"/>
      <w:r>
        <w:t xml:space="preserve">: Ich </w:t>
      </w:r>
      <w:proofErr w:type="spellStart"/>
      <w:r>
        <w:t>weyß</w:t>
      </w:r>
      <w:proofErr w:type="spellEnd"/>
      <w:r>
        <w:t xml:space="preserve"> auch </w:t>
      </w:r>
      <w:proofErr w:type="spellStart"/>
      <w:r>
        <w:t>nit</w:t>
      </w:r>
      <w:proofErr w:type="spellEnd"/>
      <w:r>
        <w:t xml:space="preserve"> </w:t>
      </w:r>
      <w:proofErr w:type="spellStart"/>
      <w:r>
        <w:t>anderst</w:t>
      </w:r>
      <w:proofErr w:type="spellEnd"/>
      <w:r>
        <w:t xml:space="preserve"> dann der New Bapst und </w:t>
      </w:r>
      <w:proofErr w:type="spellStart"/>
      <w:r>
        <w:t>seyne</w:t>
      </w:r>
      <w:proofErr w:type="spellEnd"/>
      <w:r>
        <w:t xml:space="preserve"> Bischoffen / zu </w:t>
      </w:r>
      <w:proofErr w:type="spellStart"/>
      <w:r>
        <w:t>Zwickaw</w:t>
      </w:r>
      <w:proofErr w:type="spellEnd"/>
      <w:r>
        <w:t xml:space="preserve"> und </w:t>
      </w:r>
      <w:proofErr w:type="spellStart"/>
      <w:r>
        <w:t>Noerdlingen</w:t>
      </w:r>
      <w:proofErr w:type="spellEnd"/>
      <w:r>
        <w:t xml:space="preserve"> / halten die </w:t>
      </w:r>
      <w:proofErr w:type="spellStart"/>
      <w:r>
        <w:t>wort</w:t>
      </w:r>
      <w:proofErr w:type="spellEnd"/>
      <w:r>
        <w:t xml:space="preserve"> des Alten Bapsts / das muß ich </w:t>
      </w:r>
      <w:proofErr w:type="spellStart"/>
      <w:r>
        <w:t>jre</w:t>
      </w:r>
      <w:proofErr w:type="spellEnd"/>
      <w:r>
        <w:t xml:space="preserve"> </w:t>
      </w:r>
      <w:proofErr w:type="spellStart"/>
      <w:r>
        <w:t>Buecher</w:t>
      </w:r>
      <w:proofErr w:type="spellEnd"/>
      <w:r>
        <w:t xml:space="preserve"> </w:t>
      </w:r>
      <w:proofErr w:type="spellStart"/>
      <w:r>
        <w:t>auß</w:t>
      </w:r>
      <w:proofErr w:type="spellEnd"/>
      <w:r>
        <w:t xml:space="preserve"> lassen </w:t>
      </w:r>
      <w:proofErr w:type="spellStart"/>
      <w:r>
        <w:t>urteylen</w:t>
      </w:r>
      <w:proofErr w:type="spellEnd"/>
      <w:r>
        <w:t xml:space="preserve"> und </w:t>
      </w:r>
      <w:proofErr w:type="spellStart"/>
      <w:r>
        <w:t>außsprechen</w:t>
      </w:r>
      <w:proofErr w:type="spellEnd"/>
      <w:r>
        <w:t xml:space="preserve">. </w:t>
      </w:r>
    </w:p>
    <w:p w14:paraId="0BB1C7D0" w14:textId="77777777" w:rsidR="003154BD" w:rsidRDefault="003154BD" w:rsidP="003154BD">
      <w:pPr>
        <w:pStyle w:val="StandardWeb"/>
      </w:pPr>
      <w:proofErr w:type="spellStart"/>
      <w:r>
        <w:t>Dieweyl</w:t>
      </w:r>
      <w:proofErr w:type="spellEnd"/>
      <w:r>
        <w:t xml:space="preserve"> nu weder der Alt noch der New Bapst / den rechten </w:t>
      </w:r>
      <w:proofErr w:type="spellStart"/>
      <w:r>
        <w:t>grund</w:t>
      </w:r>
      <w:proofErr w:type="spellEnd"/>
      <w:r>
        <w:t xml:space="preserve"> halten / ist es </w:t>
      </w:r>
      <w:proofErr w:type="spellStart"/>
      <w:r>
        <w:t>gleublich</w:t>
      </w:r>
      <w:proofErr w:type="spellEnd"/>
      <w:r>
        <w:t xml:space="preserve"> / das </w:t>
      </w:r>
      <w:proofErr w:type="spellStart"/>
      <w:r>
        <w:t>sy</w:t>
      </w:r>
      <w:proofErr w:type="spellEnd"/>
      <w:r>
        <w:t xml:space="preserve"> das blutt Christi in </w:t>
      </w:r>
      <w:proofErr w:type="spellStart"/>
      <w:r>
        <w:t>jrem</w:t>
      </w:r>
      <w:proofErr w:type="spellEnd"/>
      <w:r>
        <w:t xml:space="preserve"> Kelch </w:t>
      </w:r>
      <w:proofErr w:type="spellStart"/>
      <w:r>
        <w:t>bißher</w:t>
      </w:r>
      <w:proofErr w:type="spellEnd"/>
      <w:r>
        <w:t xml:space="preserve"> nicht </w:t>
      </w:r>
      <w:proofErr w:type="spellStart"/>
      <w:r>
        <w:t>gründtlich</w:t>
      </w:r>
      <w:proofErr w:type="spellEnd"/>
      <w:r>
        <w:t xml:space="preserve"> und </w:t>
      </w:r>
      <w:proofErr w:type="spellStart"/>
      <w:r>
        <w:t>warhafftigklich</w:t>
      </w:r>
      <w:proofErr w:type="spellEnd"/>
      <w:r>
        <w:t xml:space="preserve"> gehabt haben / </w:t>
      </w:r>
      <w:proofErr w:type="spellStart"/>
      <w:r>
        <w:t>Seytemal</w:t>
      </w:r>
      <w:proofErr w:type="spellEnd"/>
      <w:r>
        <w:t xml:space="preserve"> </w:t>
      </w:r>
      <w:proofErr w:type="spellStart"/>
      <w:r>
        <w:t>sy</w:t>
      </w:r>
      <w:proofErr w:type="spellEnd"/>
      <w:r>
        <w:t xml:space="preserve"> die rechten </w:t>
      </w:r>
      <w:proofErr w:type="spellStart"/>
      <w:r>
        <w:t>wort</w:t>
      </w:r>
      <w:proofErr w:type="spellEnd"/>
      <w:r>
        <w:t xml:space="preserve"> </w:t>
      </w:r>
      <w:proofErr w:type="spellStart"/>
      <w:r>
        <w:t>auß</w:t>
      </w:r>
      <w:proofErr w:type="spellEnd"/>
      <w:r>
        <w:t xml:space="preserve"> lassen / so </w:t>
      </w:r>
      <w:proofErr w:type="spellStart"/>
      <w:r>
        <w:t>wirt</w:t>
      </w:r>
      <w:proofErr w:type="spellEnd"/>
      <w:r>
        <w:t xml:space="preserve"> der </w:t>
      </w:r>
      <w:proofErr w:type="spellStart"/>
      <w:r>
        <w:t>Carolstat</w:t>
      </w:r>
      <w:proofErr w:type="spellEnd"/>
      <w:r>
        <w:t xml:space="preserve"> der </w:t>
      </w:r>
      <w:proofErr w:type="spellStart"/>
      <w:r>
        <w:t>ursach</w:t>
      </w:r>
      <w:proofErr w:type="spellEnd"/>
      <w:r>
        <w:t xml:space="preserve"> halben des </w:t>
      </w:r>
      <w:proofErr w:type="spellStart"/>
      <w:r>
        <w:t>teuffels</w:t>
      </w:r>
      <w:proofErr w:type="spellEnd"/>
      <w:r>
        <w:t xml:space="preserve"> nicht seyn / das er also </w:t>
      </w:r>
      <w:proofErr w:type="spellStart"/>
      <w:r>
        <w:t>schreybt</w:t>
      </w:r>
      <w:proofErr w:type="spellEnd"/>
      <w:r>
        <w:t xml:space="preserve"> / die </w:t>
      </w:r>
      <w:proofErr w:type="spellStart"/>
      <w:r>
        <w:t>pfaffen</w:t>
      </w:r>
      <w:proofErr w:type="spellEnd"/>
      <w:r>
        <w:t xml:space="preserve"> haben kein </w:t>
      </w:r>
      <w:proofErr w:type="spellStart"/>
      <w:r>
        <w:t>blut</w:t>
      </w:r>
      <w:proofErr w:type="spellEnd"/>
      <w:r>
        <w:t xml:space="preserve"> in </w:t>
      </w:r>
      <w:proofErr w:type="spellStart"/>
      <w:r>
        <w:t>jrem</w:t>
      </w:r>
      <w:proofErr w:type="spellEnd"/>
      <w:r>
        <w:t xml:space="preserve"> Kelch / da </w:t>
      </w:r>
      <w:proofErr w:type="spellStart"/>
      <w:r>
        <w:t>meyn</w:t>
      </w:r>
      <w:proofErr w:type="spellEnd"/>
      <w:r>
        <w:t xml:space="preserve"> ich des Luthers </w:t>
      </w:r>
      <w:proofErr w:type="spellStart"/>
      <w:r>
        <w:t>donner</w:t>
      </w:r>
      <w:proofErr w:type="spellEnd"/>
      <w:r>
        <w:t xml:space="preserve"> </w:t>
      </w:r>
      <w:proofErr w:type="spellStart"/>
      <w:r>
        <w:t>axt</w:t>
      </w:r>
      <w:proofErr w:type="spellEnd"/>
      <w:r>
        <w:t xml:space="preserve"> </w:t>
      </w:r>
      <w:proofErr w:type="spellStart"/>
      <w:r>
        <w:t>werd</w:t>
      </w:r>
      <w:proofErr w:type="spellEnd"/>
      <w:r>
        <w:t xml:space="preserve"> ein butterweck / und seyn aller </w:t>
      </w:r>
      <w:proofErr w:type="spellStart"/>
      <w:r>
        <w:t>sterckester</w:t>
      </w:r>
      <w:proofErr w:type="spellEnd"/>
      <w:r>
        <w:t xml:space="preserve"> </w:t>
      </w:r>
      <w:proofErr w:type="spellStart"/>
      <w:r>
        <w:t>knecht</w:t>
      </w:r>
      <w:proofErr w:type="spellEnd"/>
      <w:r>
        <w:t xml:space="preserve"> sey auch todt. </w:t>
      </w:r>
    </w:p>
    <w:p w14:paraId="3E4B3A4C" w14:textId="77777777" w:rsidR="003154BD" w:rsidRDefault="003154BD" w:rsidP="003154BD">
      <w:pPr>
        <w:pStyle w:val="StandardWeb"/>
      </w:pPr>
      <w:r>
        <w:t xml:space="preserve">Ich will </w:t>
      </w:r>
      <w:proofErr w:type="spellStart"/>
      <w:r>
        <w:t>jm</w:t>
      </w:r>
      <w:proofErr w:type="spellEnd"/>
      <w:r>
        <w:t xml:space="preserve"> aber besser geben / </w:t>
      </w:r>
      <w:proofErr w:type="spellStart"/>
      <w:r>
        <w:t>unnd</w:t>
      </w:r>
      <w:proofErr w:type="spellEnd"/>
      <w:r>
        <w:t xml:space="preserve"> sag / das der Kelch kein New </w:t>
      </w:r>
      <w:proofErr w:type="spellStart"/>
      <w:r>
        <w:t>testament</w:t>
      </w:r>
      <w:proofErr w:type="spellEnd"/>
      <w:r>
        <w:t xml:space="preserve"> ist gewesen in der </w:t>
      </w:r>
      <w:proofErr w:type="spellStart"/>
      <w:r>
        <w:t>zeytt</w:t>
      </w:r>
      <w:proofErr w:type="spellEnd"/>
      <w:r>
        <w:t xml:space="preserve"> des ersten </w:t>
      </w:r>
      <w:proofErr w:type="spellStart"/>
      <w:r>
        <w:t>nachtmals</w:t>
      </w:r>
      <w:proofErr w:type="spellEnd"/>
      <w:r>
        <w:t xml:space="preserve"> Christi / wie </w:t>
      </w:r>
      <w:proofErr w:type="spellStart"/>
      <w:r>
        <w:t>gefelt</w:t>
      </w:r>
      <w:proofErr w:type="spellEnd"/>
      <w:r>
        <w:t xml:space="preserve"> dir das? Ich sag Christus hat in </w:t>
      </w:r>
      <w:proofErr w:type="spellStart"/>
      <w:r>
        <w:t>seynem</w:t>
      </w:r>
      <w:proofErr w:type="spellEnd"/>
      <w:r>
        <w:t xml:space="preserve"> ersten </w:t>
      </w:r>
      <w:proofErr w:type="spellStart"/>
      <w:r>
        <w:t>Nachtmal</w:t>
      </w:r>
      <w:proofErr w:type="spellEnd"/>
      <w:r>
        <w:t xml:space="preserve"> geleert / was seyn blutt </w:t>
      </w:r>
      <w:proofErr w:type="spellStart"/>
      <w:r>
        <w:t>künfftigklich</w:t>
      </w:r>
      <w:proofErr w:type="spellEnd"/>
      <w:r>
        <w:t xml:space="preserve"> werden </w:t>
      </w:r>
      <w:proofErr w:type="spellStart"/>
      <w:r>
        <w:t>wurd</w:t>
      </w:r>
      <w:proofErr w:type="spellEnd"/>
      <w:r>
        <w:t xml:space="preserve"> / </w:t>
      </w:r>
      <w:proofErr w:type="spellStart"/>
      <w:r>
        <w:t>unnd</w:t>
      </w:r>
      <w:proofErr w:type="spellEnd"/>
      <w:r>
        <w:t xml:space="preserve"> was der </w:t>
      </w:r>
      <w:proofErr w:type="spellStart"/>
      <w:r>
        <w:t>gedechtnuß</w:t>
      </w:r>
      <w:proofErr w:type="spellEnd"/>
      <w:r>
        <w:t xml:space="preserve"> Kelch durchs </w:t>
      </w:r>
      <w:proofErr w:type="spellStart"/>
      <w:r>
        <w:t>blut</w:t>
      </w:r>
      <w:proofErr w:type="spellEnd"/>
      <w:r>
        <w:t xml:space="preserve"> </w:t>
      </w:r>
      <w:proofErr w:type="spellStart"/>
      <w:r>
        <w:t>solt</w:t>
      </w:r>
      <w:proofErr w:type="spellEnd"/>
      <w:r>
        <w:t xml:space="preserve"> werden. </w:t>
      </w:r>
    </w:p>
    <w:p w14:paraId="6708573D" w14:textId="77777777" w:rsidR="003154BD" w:rsidRDefault="003154BD" w:rsidP="003154BD">
      <w:pPr>
        <w:pStyle w:val="StandardWeb"/>
      </w:pPr>
      <w:r>
        <w:rPr>
          <w:rStyle w:val="Fett"/>
          <w:rFonts w:eastAsiaTheme="majorEastAsia"/>
        </w:rPr>
        <w:t>Testament:</w:t>
      </w:r>
      <w:r>
        <w:t xml:space="preserve"> </w:t>
      </w:r>
    </w:p>
    <w:p w14:paraId="4607B300" w14:textId="77777777" w:rsidR="003154BD" w:rsidRDefault="003154BD" w:rsidP="003154BD">
      <w:pPr>
        <w:pStyle w:val="StandardWeb"/>
      </w:pPr>
      <w:r>
        <w:t xml:space="preserve">Das wißt </w:t>
      </w:r>
      <w:proofErr w:type="spellStart"/>
      <w:r>
        <w:t>jr</w:t>
      </w:r>
      <w:proofErr w:type="spellEnd"/>
      <w:r>
        <w:t xml:space="preserve"> alle / das ein Testament kein Testament ist / vorm todt des </w:t>
      </w:r>
      <w:proofErr w:type="spellStart"/>
      <w:r>
        <w:t>Testatoris</w:t>
      </w:r>
      <w:proofErr w:type="spellEnd"/>
      <w:r>
        <w:t xml:space="preserve"> / Denn ein </w:t>
      </w:r>
      <w:proofErr w:type="spellStart"/>
      <w:r>
        <w:t>testament</w:t>
      </w:r>
      <w:proofErr w:type="spellEnd"/>
      <w:r>
        <w:t xml:space="preserve"> ist ein </w:t>
      </w:r>
      <w:proofErr w:type="spellStart"/>
      <w:r>
        <w:t>letster</w:t>
      </w:r>
      <w:proofErr w:type="spellEnd"/>
      <w:r>
        <w:t xml:space="preserve"> will / </w:t>
      </w:r>
      <w:proofErr w:type="spellStart"/>
      <w:r>
        <w:t>mitt</w:t>
      </w:r>
      <w:proofErr w:type="spellEnd"/>
      <w:r>
        <w:t xml:space="preserve"> dem todt beschlossen oder </w:t>
      </w:r>
      <w:proofErr w:type="spellStart"/>
      <w:r>
        <w:t>bestetigt</w:t>
      </w:r>
      <w:proofErr w:type="spellEnd"/>
      <w:r>
        <w:t xml:space="preserve"> / </w:t>
      </w:r>
      <w:proofErr w:type="spellStart"/>
      <w:r>
        <w:t>wa</w:t>
      </w:r>
      <w:proofErr w:type="spellEnd"/>
      <w:r>
        <w:t xml:space="preserve"> nun kein todt ist / da ist kein Testament Heb. 9. Der todt macht das Testament / </w:t>
      </w:r>
      <w:proofErr w:type="spellStart"/>
      <w:r>
        <w:t>krefftig</w:t>
      </w:r>
      <w:proofErr w:type="spellEnd"/>
      <w:r>
        <w:t xml:space="preserve"> und </w:t>
      </w:r>
      <w:proofErr w:type="spellStart"/>
      <w:r>
        <w:t>volkomlich</w:t>
      </w:r>
      <w:proofErr w:type="spellEnd"/>
      <w:r>
        <w:t xml:space="preserve"> / das leben des </w:t>
      </w:r>
      <w:proofErr w:type="spellStart"/>
      <w:r>
        <w:t>Testatoris</w:t>
      </w:r>
      <w:proofErr w:type="spellEnd"/>
      <w:r>
        <w:t xml:space="preserve"> macht das </w:t>
      </w:r>
      <w:proofErr w:type="spellStart"/>
      <w:r>
        <w:t>testament</w:t>
      </w:r>
      <w:proofErr w:type="spellEnd"/>
      <w:r>
        <w:t xml:space="preserve"> </w:t>
      </w:r>
      <w:proofErr w:type="spellStart"/>
      <w:r>
        <w:t>unkreftig</w:t>
      </w:r>
      <w:proofErr w:type="spellEnd"/>
      <w:r>
        <w:t xml:space="preserve"> </w:t>
      </w:r>
      <w:proofErr w:type="spellStart"/>
      <w:r>
        <w:t>unn</w:t>
      </w:r>
      <w:proofErr w:type="spellEnd"/>
      <w:r>
        <w:t xml:space="preserve"> </w:t>
      </w:r>
      <w:proofErr w:type="spellStart"/>
      <w:r>
        <w:t>unvolkomlich</w:t>
      </w:r>
      <w:proofErr w:type="spellEnd"/>
      <w:r>
        <w:t xml:space="preserve"> Heb. 9. Ein Testament </w:t>
      </w:r>
      <w:proofErr w:type="spellStart"/>
      <w:r>
        <w:t>wirdt</w:t>
      </w:r>
      <w:proofErr w:type="spellEnd"/>
      <w:r>
        <w:t xml:space="preserve"> </w:t>
      </w:r>
      <w:proofErr w:type="spellStart"/>
      <w:r>
        <w:t>vest</w:t>
      </w:r>
      <w:proofErr w:type="spellEnd"/>
      <w:r>
        <w:t xml:space="preserve"> durch den todt / </w:t>
      </w:r>
      <w:proofErr w:type="spellStart"/>
      <w:r>
        <w:t>annders</w:t>
      </w:r>
      <w:proofErr w:type="spellEnd"/>
      <w:r>
        <w:t xml:space="preserve"> </w:t>
      </w:r>
      <w:proofErr w:type="spellStart"/>
      <w:r>
        <w:t>hatt</w:t>
      </w:r>
      <w:proofErr w:type="spellEnd"/>
      <w:r>
        <w:t xml:space="preserve"> es noch </w:t>
      </w:r>
      <w:proofErr w:type="spellStart"/>
      <w:r>
        <w:t>nitt</w:t>
      </w:r>
      <w:proofErr w:type="spellEnd"/>
      <w:r>
        <w:t xml:space="preserve"> macht / wenn der noch lebt / der es gemacht </w:t>
      </w:r>
      <w:proofErr w:type="spellStart"/>
      <w:r>
        <w:t>hatt</w:t>
      </w:r>
      <w:proofErr w:type="spellEnd"/>
      <w:r>
        <w:t xml:space="preserve"> / Hebre. 9. Das ist die </w:t>
      </w:r>
      <w:proofErr w:type="spellStart"/>
      <w:r>
        <w:t>natur</w:t>
      </w:r>
      <w:proofErr w:type="spellEnd"/>
      <w:r>
        <w:t xml:space="preserve"> des </w:t>
      </w:r>
      <w:proofErr w:type="spellStart"/>
      <w:r>
        <w:t>testamentes</w:t>
      </w:r>
      <w:proofErr w:type="spellEnd"/>
      <w:r>
        <w:t xml:space="preserve"> / das der </w:t>
      </w:r>
      <w:proofErr w:type="spellStart"/>
      <w:r>
        <w:t>sterb</w:t>
      </w:r>
      <w:proofErr w:type="spellEnd"/>
      <w:r>
        <w:t xml:space="preserve"> </w:t>
      </w:r>
      <w:proofErr w:type="spellStart"/>
      <w:r>
        <w:t>unn</w:t>
      </w:r>
      <w:proofErr w:type="spellEnd"/>
      <w:r>
        <w:t xml:space="preserve"> gestorben sey / der es gemacht hat / </w:t>
      </w:r>
      <w:proofErr w:type="spellStart"/>
      <w:r>
        <w:t>Seytemal</w:t>
      </w:r>
      <w:proofErr w:type="spellEnd"/>
      <w:r>
        <w:t xml:space="preserve"> ein Testament der </w:t>
      </w:r>
      <w:proofErr w:type="spellStart"/>
      <w:r>
        <w:t>letst</w:t>
      </w:r>
      <w:proofErr w:type="spellEnd"/>
      <w:r>
        <w:t xml:space="preserve"> will ist / </w:t>
      </w:r>
      <w:proofErr w:type="spellStart"/>
      <w:r>
        <w:t>wa</w:t>
      </w:r>
      <w:proofErr w:type="spellEnd"/>
      <w:r>
        <w:t xml:space="preserve"> aber der lebendig </w:t>
      </w:r>
      <w:proofErr w:type="spellStart"/>
      <w:r>
        <w:t>bleybt</w:t>
      </w:r>
      <w:proofErr w:type="spellEnd"/>
      <w:r>
        <w:t xml:space="preserve"> / der </w:t>
      </w:r>
      <w:proofErr w:type="spellStart"/>
      <w:r>
        <w:t>seynen</w:t>
      </w:r>
      <w:proofErr w:type="spellEnd"/>
      <w:r>
        <w:t xml:space="preserve"> willen setzet / so ist er kein </w:t>
      </w:r>
      <w:proofErr w:type="spellStart"/>
      <w:r>
        <w:t>letster</w:t>
      </w:r>
      <w:proofErr w:type="spellEnd"/>
      <w:r>
        <w:t xml:space="preserve"> will / was soll ich sagen / </w:t>
      </w:r>
      <w:proofErr w:type="spellStart"/>
      <w:r>
        <w:t>dieweyl</w:t>
      </w:r>
      <w:proofErr w:type="spellEnd"/>
      <w:r>
        <w:t xml:space="preserve"> da </w:t>
      </w:r>
      <w:proofErr w:type="spellStart"/>
      <w:r>
        <w:t>geschrifft</w:t>
      </w:r>
      <w:proofErr w:type="spellEnd"/>
      <w:r>
        <w:t xml:space="preserve"> ist / </w:t>
      </w:r>
      <w:proofErr w:type="spellStart"/>
      <w:r>
        <w:t>Wa</w:t>
      </w:r>
      <w:proofErr w:type="spellEnd"/>
      <w:r>
        <w:t xml:space="preserve"> ein Testament ist / da muß der todt geschehen / deß / der da das Testament machet. Hebre. 9. </w:t>
      </w:r>
    </w:p>
    <w:p w14:paraId="306AD9CC" w14:textId="77777777" w:rsidR="003154BD" w:rsidRDefault="003154BD" w:rsidP="003154BD">
      <w:pPr>
        <w:pStyle w:val="StandardWeb"/>
      </w:pPr>
      <w:r>
        <w:t xml:space="preserve">Das Christus noch (die </w:t>
      </w:r>
      <w:proofErr w:type="spellStart"/>
      <w:r>
        <w:t>zeyt</w:t>
      </w:r>
      <w:proofErr w:type="spellEnd"/>
      <w:r>
        <w:t xml:space="preserve">) gelebt hab / da er seyn </w:t>
      </w:r>
      <w:proofErr w:type="spellStart"/>
      <w:r>
        <w:t>nachtmal</w:t>
      </w:r>
      <w:proofErr w:type="spellEnd"/>
      <w:r>
        <w:t xml:space="preserve"> einsetzet / ist so offenbar / das keiner </w:t>
      </w:r>
      <w:proofErr w:type="spellStart"/>
      <w:r>
        <w:t>beweysen</w:t>
      </w:r>
      <w:proofErr w:type="spellEnd"/>
      <w:r>
        <w:t xml:space="preserve"> </w:t>
      </w:r>
      <w:proofErr w:type="spellStart"/>
      <w:r>
        <w:t>darff</w:t>
      </w:r>
      <w:proofErr w:type="spellEnd"/>
      <w:r>
        <w:t xml:space="preserve"> / </w:t>
      </w:r>
      <w:proofErr w:type="spellStart"/>
      <w:r>
        <w:t>darumb</w:t>
      </w:r>
      <w:proofErr w:type="spellEnd"/>
      <w:r>
        <w:t xml:space="preserve"> ist seyn </w:t>
      </w:r>
      <w:proofErr w:type="spellStart"/>
      <w:r>
        <w:t>blut</w:t>
      </w:r>
      <w:proofErr w:type="spellEnd"/>
      <w:r>
        <w:t xml:space="preserve"> in der selben </w:t>
      </w:r>
      <w:proofErr w:type="spellStart"/>
      <w:r>
        <w:t>zeyt</w:t>
      </w:r>
      <w:proofErr w:type="spellEnd"/>
      <w:r>
        <w:t xml:space="preserve"> / kein </w:t>
      </w:r>
      <w:proofErr w:type="spellStart"/>
      <w:r>
        <w:t>blut</w:t>
      </w:r>
      <w:proofErr w:type="spellEnd"/>
      <w:r>
        <w:t xml:space="preserve"> des Testaments gewesen / </w:t>
      </w:r>
      <w:proofErr w:type="spellStart"/>
      <w:r>
        <w:t>unnd</w:t>
      </w:r>
      <w:proofErr w:type="spellEnd"/>
      <w:r>
        <w:t xml:space="preserve"> weniger ein </w:t>
      </w:r>
      <w:proofErr w:type="spellStart"/>
      <w:r>
        <w:t>blut</w:t>
      </w:r>
      <w:proofErr w:type="spellEnd"/>
      <w:r>
        <w:t xml:space="preserve"> des </w:t>
      </w:r>
      <w:proofErr w:type="spellStart"/>
      <w:r>
        <w:t>Newen</w:t>
      </w:r>
      <w:proofErr w:type="spellEnd"/>
      <w:r>
        <w:t xml:space="preserve"> </w:t>
      </w:r>
      <w:proofErr w:type="spellStart"/>
      <w:r>
        <w:t>testaments</w:t>
      </w:r>
      <w:proofErr w:type="spellEnd"/>
      <w:r>
        <w:t xml:space="preserve"> / </w:t>
      </w:r>
      <w:proofErr w:type="spellStart"/>
      <w:r>
        <w:t>inn</w:t>
      </w:r>
      <w:proofErr w:type="spellEnd"/>
      <w:r>
        <w:t xml:space="preserve"> der </w:t>
      </w:r>
      <w:proofErr w:type="spellStart"/>
      <w:r>
        <w:t>zeytt</w:t>
      </w:r>
      <w:proofErr w:type="spellEnd"/>
      <w:r>
        <w:t xml:space="preserve"> / nach </w:t>
      </w:r>
      <w:proofErr w:type="spellStart"/>
      <w:r>
        <w:t>woellicher</w:t>
      </w:r>
      <w:proofErr w:type="spellEnd"/>
      <w:r>
        <w:t xml:space="preserve"> Christus sprach. Vatter </w:t>
      </w:r>
      <w:proofErr w:type="spellStart"/>
      <w:r>
        <w:t>nymm</w:t>
      </w:r>
      <w:proofErr w:type="spellEnd"/>
      <w:r>
        <w:t xml:space="preserve"> den Kelch der </w:t>
      </w:r>
      <w:proofErr w:type="spellStart"/>
      <w:r>
        <w:t>marter</w:t>
      </w:r>
      <w:proofErr w:type="spellEnd"/>
      <w:r>
        <w:t xml:space="preserve"> von mir Marci. 26. Nach </w:t>
      </w:r>
      <w:proofErr w:type="spellStart"/>
      <w:r>
        <w:t>woellicher</w:t>
      </w:r>
      <w:proofErr w:type="spellEnd"/>
      <w:r>
        <w:t xml:space="preserve"> </w:t>
      </w:r>
      <w:proofErr w:type="spellStart"/>
      <w:r>
        <w:t>zeytt</w:t>
      </w:r>
      <w:proofErr w:type="spellEnd"/>
      <w:r>
        <w:t xml:space="preserve"> der Engel Christum </w:t>
      </w:r>
      <w:proofErr w:type="spellStart"/>
      <w:r>
        <w:t>troestet</w:t>
      </w:r>
      <w:proofErr w:type="spellEnd"/>
      <w:r>
        <w:t xml:space="preserve"> / und der </w:t>
      </w:r>
      <w:proofErr w:type="spellStart"/>
      <w:r>
        <w:t>herr</w:t>
      </w:r>
      <w:proofErr w:type="spellEnd"/>
      <w:r>
        <w:t xml:space="preserve"> </w:t>
      </w:r>
      <w:proofErr w:type="spellStart"/>
      <w:r>
        <w:t>blut</w:t>
      </w:r>
      <w:proofErr w:type="spellEnd"/>
      <w:r>
        <w:t xml:space="preserve"> schwitzt Lu. 22. Ist aber das </w:t>
      </w:r>
      <w:proofErr w:type="spellStart"/>
      <w:r>
        <w:t>blut</w:t>
      </w:r>
      <w:proofErr w:type="spellEnd"/>
      <w:r>
        <w:t xml:space="preserve"> Christi die </w:t>
      </w:r>
      <w:proofErr w:type="spellStart"/>
      <w:r>
        <w:t>zeyt</w:t>
      </w:r>
      <w:proofErr w:type="spellEnd"/>
      <w:r>
        <w:t xml:space="preserve"> kein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gewest / So ist der Kelch </w:t>
      </w:r>
      <w:proofErr w:type="spellStart"/>
      <w:r>
        <w:t>vil</w:t>
      </w:r>
      <w:proofErr w:type="spellEnd"/>
      <w:r>
        <w:t xml:space="preserve"> weniger ein Testament gewest / der nicht zu dem </w:t>
      </w:r>
      <w:proofErr w:type="spellStart"/>
      <w:r>
        <w:t>testament</w:t>
      </w:r>
      <w:proofErr w:type="spellEnd"/>
      <w:r>
        <w:t xml:space="preserve"> </w:t>
      </w:r>
      <w:proofErr w:type="spellStart"/>
      <w:r>
        <w:t>gehoert</w:t>
      </w:r>
      <w:proofErr w:type="spellEnd"/>
      <w:r>
        <w:t xml:space="preserve"> / denn nur / durchs </w:t>
      </w:r>
      <w:proofErr w:type="spellStart"/>
      <w:r>
        <w:t>blut</w:t>
      </w:r>
      <w:proofErr w:type="spellEnd"/>
      <w:r>
        <w:t xml:space="preserve"> / oder im </w:t>
      </w:r>
      <w:proofErr w:type="spellStart"/>
      <w:r>
        <w:t>blut</w:t>
      </w:r>
      <w:proofErr w:type="spellEnd"/>
      <w:r>
        <w:t xml:space="preserve"> des </w:t>
      </w:r>
      <w:proofErr w:type="spellStart"/>
      <w:r>
        <w:t>testaments</w:t>
      </w:r>
      <w:proofErr w:type="spellEnd"/>
      <w:r>
        <w:t xml:space="preserve"> / Demnach sag ich / Christus hat in dem </w:t>
      </w:r>
      <w:proofErr w:type="spellStart"/>
      <w:r>
        <w:t>Abentmal</w:t>
      </w:r>
      <w:proofErr w:type="spellEnd"/>
      <w:r>
        <w:t xml:space="preserve"> / den </w:t>
      </w:r>
      <w:proofErr w:type="spellStart"/>
      <w:r>
        <w:t>heymlichen</w:t>
      </w:r>
      <w:proofErr w:type="spellEnd"/>
      <w:r>
        <w:t xml:space="preserve"> </w:t>
      </w:r>
      <w:proofErr w:type="spellStart"/>
      <w:r>
        <w:t>unnd</w:t>
      </w:r>
      <w:proofErr w:type="spellEnd"/>
      <w:r>
        <w:t xml:space="preserve"> verborgen </w:t>
      </w:r>
      <w:proofErr w:type="spellStart"/>
      <w:r>
        <w:t>Artickel</w:t>
      </w:r>
      <w:proofErr w:type="spellEnd"/>
      <w:r>
        <w:t xml:space="preserve"> des </w:t>
      </w:r>
      <w:proofErr w:type="spellStart"/>
      <w:r>
        <w:t>gesetzs</w:t>
      </w:r>
      <w:proofErr w:type="spellEnd"/>
      <w:r>
        <w:t xml:space="preserve"> </w:t>
      </w:r>
      <w:proofErr w:type="spellStart"/>
      <w:r>
        <w:t>angeruert</w:t>
      </w:r>
      <w:proofErr w:type="spellEnd"/>
      <w:r>
        <w:t xml:space="preserve"> / und den </w:t>
      </w:r>
      <w:proofErr w:type="spellStart"/>
      <w:r>
        <w:t>Jungern</w:t>
      </w:r>
      <w:proofErr w:type="spellEnd"/>
      <w:r>
        <w:t xml:space="preserve"> von </w:t>
      </w:r>
      <w:proofErr w:type="spellStart"/>
      <w:r>
        <w:t>seynem</w:t>
      </w:r>
      <w:proofErr w:type="spellEnd"/>
      <w:r>
        <w:t xml:space="preserve"> </w:t>
      </w:r>
      <w:proofErr w:type="spellStart"/>
      <w:r>
        <w:t>geystlichen</w:t>
      </w:r>
      <w:proofErr w:type="spellEnd"/>
      <w:r>
        <w:t xml:space="preserve"> </w:t>
      </w:r>
      <w:proofErr w:type="spellStart"/>
      <w:r>
        <w:t>priesterthumb</w:t>
      </w:r>
      <w:proofErr w:type="spellEnd"/>
      <w:r>
        <w:t xml:space="preserve"> / </w:t>
      </w:r>
      <w:proofErr w:type="spellStart"/>
      <w:r>
        <w:t>opffer</w:t>
      </w:r>
      <w:proofErr w:type="spellEnd"/>
      <w:r>
        <w:t xml:space="preserve"> / </w:t>
      </w:r>
      <w:proofErr w:type="spellStart"/>
      <w:r>
        <w:t>unnd</w:t>
      </w:r>
      <w:proofErr w:type="spellEnd"/>
      <w:r>
        <w:t xml:space="preserve"> blutt gesagt / durch </w:t>
      </w:r>
      <w:proofErr w:type="spellStart"/>
      <w:r>
        <w:t>woelchs</w:t>
      </w:r>
      <w:proofErr w:type="spellEnd"/>
      <w:r>
        <w:t xml:space="preserve"> Christus </w:t>
      </w:r>
      <w:proofErr w:type="spellStart"/>
      <w:r>
        <w:t>eingeen</w:t>
      </w:r>
      <w:proofErr w:type="spellEnd"/>
      <w:r>
        <w:t xml:space="preserve"> </w:t>
      </w:r>
      <w:proofErr w:type="spellStart"/>
      <w:r>
        <w:t>wolt</w:t>
      </w:r>
      <w:proofErr w:type="spellEnd"/>
      <w:r>
        <w:t xml:space="preserve"> / wie </w:t>
      </w:r>
      <w:proofErr w:type="spellStart"/>
      <w:r>
        <w:t>wols</w:t>
      </w:r>
      <w:proofErr w:type="spellEnd"/>
      <w:r>
        <w:t xml:space="preserve"> die Junger nichts </w:t>
      </w:r>
      <w:proofErr w:type="spellStart"/>
      <w:r>
        <w:t>verstunden</w:t>
      </w:r>
      <w:proofErr w:type="spellEnd"/>
      <w:r>
        <w:t xml:space="preserve"> / dann am </w:t>
      </w:r>
      <w:proofErr w:type="spellStart"/>
      <w:r>
        <w:t>Pfingstag</w:t>
      </w:r>
      <w:proofErr w:type="spellEnd"/>
      <w:r>
        <w:t xml:space="preserve">. </w:t>
      </w:r>
    </w:p>
    <w:p w14:paraId="0E3235F0" w14:textId="77777777" w:rsidR="003154BD" w:rsidRDefault="003154BD" w:rsidP="003154BD">
      <w:pPr>
        <w:pStyle w:val="StandardWeb"/>
      </w:pPr>
      <w:r>
        <w:t xml:space="preserve">Christus </w:t>
      </w:r>
      <w:proofErr w:type="spellStart"/>
      <w:r>
        <w:t>hatt</w:t>
      </w:r>
      <w:proofErr w:type="spellEnd"/>
      <w:r>
        <w:t xml:space="preserve"> </w:t>
      </w:r>
      <w:proofErr w:type="spellStart"/>
      <w:r>
        <w:t>seyne</w:t>
      </w:r>
      <w:proofErr w:type="spellEnd"/>
      <w:r>
        <w:t xml:space="preserve"> Junger geleert / das seyn </w:t>
      </w:r>
      <w:proofErr w:type="spellStart"/>
      <w:r>
        <w:t>blut</w:t>
      </w:r>
      <w:proofErr w:type="spellEnd"/>
      <w:r>
        <w:t xml:space="preserve">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w:t>
      </w:r>
      <w:proofErr w:type="spellStart"/>
      <w:r>
        <w:t>zukünfftigklich</w:t>
      </w:r>
      <w:proofErr w:type="spellEnd"/>
      <w:r>
        <w:t xml:space="preserve"> </w:t>
      </w:r>
      <w:proofErr w:type="spellStart"/>
      <w:r>
        <w:t>mueßt</w:t>
      </w:r>
      <w:proofErr w:type="spellEnd"/>
      <w:r>
        <w:t xml:space="preserve"> werden / und der Kelch durchs </w:t>
      </w:r>
      <w:proofErr w:type="spellStart"/>
      <w:r>
        <w:t>blut</w:t>
      </w:r>
      <w:proofErr w:type="spellEnd"/>
      <w:r>
        <w:t xml:space="preserve"> / als denn / wenn seyn </w:t>
      </w:r>
      <w:proofErr w:type="spellStart"/>
      <w:r>
        <w:t>blut</w:t>
      </w:r>
      <w:proofErr w:type="spellEnd"/>
      <w:r>
        <w:t xml:space="preserve"> für uns / in </w:t>
      </w:r>
      <w:proofErr w:type="spellStart"/>
      <w:r>
        <w:t>vergebung</w:t>
      </w:r>
      <w:proofErr w:type="spellEnd"/>
      <w:r>
        <w:t xml:space="preserve"> der </w:t>
      </w:r>
      <w:proofErr w:type="spellStart"/>
      <w:r>
        <w:t>sünden</w:t>
      </w:r>
      <w:proofErr w:type="spellEnd"/>
      <w:r>
        <w:t xml:space="preserve"> wer </w:t>
      </w:r>
      <w:proofErr w:type="spellStart"/>
      <w:r>
        <w:t>außgegossen</w:t>
      </w:r>
      <w:proofErr w:type="spellEnd"/>
      <w:r>
        <w:t xml:space="preserve"> / </w:t>
      </w:r>
      <w:proofErr w:type="spellStart"/>
      <w:r>
        <w:t>Darumb</w:t>
      </w:r>
      <w:proofErr w:type="spellEnd"/>
      <w:r>
        <w:t xml:space="preserve"> spricht Christus / das ist mein </w:t>
      </w:r>
      <w:proofErr w:type="spellStart"/>
      <w:r>
        <w:t>blut</w:t>
      </w:r>
      <w:proofErr w:type="spellEnd"/>
      <w:r>
        <w:t xml:space="preserve"> des </w:t>
      </w:r>
      <w:proofErr w:type="spellStart"/>
      <w:r>
        <w:t>Newen</w:t>
      </w:r>
      <w:proofErr w:type="spellEnd"/>
      <w:r>
        <w:t xml:space="preserve"> </w:t>
      </w:r>
      <w:proofErr w:type="spellStart"/>
      <w:r>
        <w:t>testaments</w:t>
      </w:r>
      <w:proofErr w:type="spellEnd"/>
      <w:r>
        <w:t xml:space="preserve"> / </w:t>
      </w:r>
      <w:proofErr w:type="spellStart"/>
      <w:r>
        <w:t>woelchs</w:t>
      </w:r>
      <w:proofErr w:type="spellEnd"/>
      <w:r>
        <w:t xml:space="preserve"> </w:t>
      </w:r>
      <w:proofErr w:type="spellStart"/>
      <w:r>
        <w:t>außgegossen</w:t>
      </w:r>
      <w:proofErr w:type="spellEnd"/>
      <w:r>
        <w:t xml:space="preserve"> </w:t>
      </w:r>
      <w:proofErr w:type="spellStart"/>
      <w:r>
        <w:t>wirdt</w:t>
      </w:r>
      <w:proofErr w:type="spellEnd"/>
      <w:r>
        <w:t xml:space="preserve">. </w:t>
      </w:r>
    </w:p>
    <w:p w14:paraId="374BEEF6" w14:textId="77777777" w:rsidR="003154BD" w:rsidRDefault="003154BD" w:rsidP="003154BD">
      <w:pPr>
        <w:pStyle w:val="StandardWeb"/>
      </w:pPr>
      <w:r>
        <w:t xml:space="preserve">Als auch das </w:t>
      </w:r>
      <w:proofErr w:type="spellStart"/>
      <w:r>
        <w:t>blut</w:t>
      </w:r>
      <w:proofErr w:type="spellEnd"/>
      <w:r>
        <w:t xml:space="preserve"> der </w:t>
      </w:r>
      <w:proofErr w:type="spellStart"/>
      <w:r>
        <w:t>Boecke</w:t>
      </w:r>
      <w:proofErr w:type="spellEnd"/>
      <w:r>
        <w:t xml:space="preserve"> und Kelber / ein </w:t>
      </w:r>
      <w:proofErr w:type="spellStart"/>
      <w:r>
        <w:t>blut</w:t>
      </w:r>
      <w:proofErr w:type="spellEnd"/>
      <w:r>
        <w:t xml:space="preserve"> des alten </w:t>
      </w:r>
      <w:proofErr w:type="spellStart"/>
      <w:r>
        <w:t>testamentes</w:t>
      </w:r>
      <w:proofErr w:type="spellEnd"/>
      <w:r>
        <w:t xml:space="preserve"> denn ward / da die </w:t>
      </w:r>
      <w:proofErr w:type="spellStart"/>
      <w:r>
        <w:t>Boecke</w:t>
      </w:r>
      <w:proofErr w:type="spellEnd"/>
      <w:r>
        <w:t xml:space="preserve"> und Kelber starben / und das </w:t>
      </w:r>
      <w:proofErr w:type="spellStart"/>
      <w:r>
        <w:t>blut</w:t>
      </w:r>
      <w:proofErr w:type="spellEnd"/>
      <w:r>
        <w:t xml:space="preserve"> ins </w:t>
      </w:r>
      <w:proofErr w:type="spellStart"/>
      <w:r>
        <w:t>volck</w:t>
      </w:r>
      <w:proofErr w:type="spellEnd"/>
      <w:r>
        <w:t xml:space="preserve"> gesprengt ward / zu einer </w:t>
      </w:r>
      <w:proofErr w:type="spellStart"/>
      <w:r>
        <w:t>leyblichen</w:t>
      </w:r>
      <w:proofErr w:type="spellEnd"/>
      <w:r>
        <w:t xml:space="preserve"> </w:t>
      </w:r>
      <w:proofErr w:type="spellStart"/>
      <w:r>
        <w:t>reynigkeit</w:t>
      </w:r>
      <w:proofErr w:type="spellEnd"/>
      <w:r>
        <w:t xml:space="preserve"> Hebre. 9. Das New </w:t>
      </w:r>
      <w:proofErr w:type="spellStart"/>
      <w:r>
        <w:t>testament</w:t>
      </w:r>
      <w:proofErr w:type="spellEnd"/>
      <w:r>
        <w:t xml:space="preserve"> muß dem Alten </w:t>
      </w:r>
      <w:proofErr w:type="spellStart"/>
      <w:r>
        <w:t>antwurten</w:t>
      </w:r>
      <w:proofErr w:type="spellEnd"/>
      <w:r>
        <w:t xml:space="preserve"> / und das Alt doch übertreffen. </w:t>
      </w:r>
    </w:p>
    <w:p w14:paraId="771B24BC" w14:textId="77777777" w:rsidR="003154BD" w:rsidRDefault="003154BD" w:rsidP="003154BD">
      <w:pPr>
        <w:pStyle w:val="StandardWeb"/>
      </w:pPr>
      <w:r>
        <w:t xml:space="preserve">Von </w:t>
      </w:r>
      <w:proofErr w:type="spellStart"/>
      <w:r>
        <w:t>disem</w:t>
      </w:r>
      <w:proofErr w:type="spellEnd"/>
      <w:r>
        <w:t xml:space="preserve"> </w:t>
      </w:r>
      <w:proofErr w:type="spellStart"/>
      <w:r>
        <w:t>Artickel</w:t>
      </w:r>
      <w:proofErr w:type="spellEnd"/>
      <w:r>
        <w:t xml:space="preserve"> des </w:t>
      </w:r>
      <w:proofErr w:type="spellStart"/>
      <w:r>
        <w:t>glaubens</w:t>
      </w:r>
      <w:proofErr w:type="spellEnd"/>
      <w:r>
        <w:t xml:space="preserve"> / </w:t>
      </w:r>
      <w:proofErr w:type="spellStart"/>
      <w:r>
        <w:t>hatt</w:t>
      </w:r>
      <w:proofErr w:type="spellEnd"/>
      <w:r>
        <w:t xml:space="preserve"> Christus gesagt / und das geleert / das seyn </w:t>
      </w:r>
      <w:proofErr w:type="spellStart"/>
      <w:r>
        <w:t>eygen</w:t>
      </w:r>
      <w:proofErr w:type="spellEnd"/>
      <w:r>
        <w:t xml:space="preserve"> </w:t>
      </w:r>
      <w:proofErr w:type="spellStart"/>
      <w:r>
        <w:t>blut</w:t>
      </w:r>
      <w:proofErr w:type="spellEnd"/>
      <w:r>
        <w:t xml:space="preserve"> / ein blutt des </w:t>
      </w:r>
      <w:proofErr w:type="spellStart"/>
      <w:r>
        <w:t>newen</w:t>
      </w:r>
      <w:proofErr w:type="spellEnd"/>
      <w:r>
        <w:t xml:space="preserve"> </w:t>
      </w:r>
      <w:proofErr w:type="spellStart"/>
      <w:r>
        <w:t>testamentes</w:t>
      </w:r>
      <w:proofErr w:type="spellEnd"/>
      <w:r>
        <w:t xml:space="preserve"> </w:t>
      </w:r>
      <w:proofErr w:type="spellStart"/>
      <w:r>
        <w:t>wurd</w:t>
      </w:r>
      <w:proofErr w:type="spellEnd"/>
      <w:r>
        <w:t xml:space="preserve"> / und das das alt </w:t>
      </w:r>
      <w:proofErr w:type="spellStart"/>
      <w:r>
        <w:t>testament</w:t>
      </w:r>
      <w:proofErr w:type="spellEnd"/>
      <w:r>
        <w:t xml:space="preserve"> (</w:t>
      </w:r>
      <w:proofErr w:type="spellStart"/>
      <w:r>
        <w:t>woelches</w:t>
      </w:r>
      <w:proofErr w:type="spellEnd"/>
      <w:r>
        <w:t xml:space="preserve"> voller </w:t>
      </w:r>
      <w:proofErr w:type="spellStart"/>
      <w:r>
        <w:t>sünden</w:t>
      </w:r>
      <w:proofErr w:type="spellEnd"/>
      <w:r>
        <w:t xml:space="preserve"> war) seyn end bald </w:t>
      </w:r>
      <w:proofErr w:type="spellStart"/>
      <w:r>
        <w:t>wurd</w:t>
      </w:r>
      <w:proofErr w:type="spellEnd"/>
      <w:r>
        <w:t xml:space="preserve"> haben / denn </w:t>
      </w:r>
      <w:proofErr w:type="spellStart"/>
      <w:r>
        <w:t>woelcher</w:t>
      </w:r>
      <w:proofErr w:type="spellEnd"/>
      <w:r>
        <w:t xml:space="preserve"> vom </w:t>
      </w:r>
      <w:proofErr w:type="spellStart"/>
      <w:r>
        <w:t>Newen</w:t>
      </w:r>
      <w:proofErr w:type="spellEnd"/>
      <w:r>
        <w:t xml:space="preserve"> </w:t>
      </w:r>
      <w:proofErr w:type="spellStart"/>
      <w:r>
        <w:t>redt</w:t>
      </w:r>
      <w:proofErr w:type="spellEnd"/>
      <w:r>
        <w:t xml:space="preserve"> / der sagt das das Alt </w:t>
      </w:r>
      <w:proofErr w:type="spellStart"/>
      <w:r>
        <w:t>vergeen</w:t>
      </w:r>
      <w:proofErr w:type="spellEnd"/>
      <w:r>
        <w:t xml:space="preserve"> muß Hebre. 9. </w:t>
      </w:r>
    </w:p>
    <w:p w14:paraId="675D4A8A" w14:textId="77777777" w:rsidR="003154BD" w:rsidRDefault="003154BD" w:rsidP="003154BD">
      <w:pPr>
        <w:pStyle w:val="berschrift3"/>
      </w:pPr>
      <w:r>
        <w:t>Das Alt Testament:</w:t>
      </w:r>
    </w:p>
    <w:p w14:paraId="01016EEC" w14:textId="77777777" w:rsidR="003154BD" w:rsidRDefault="003154BD" w:rsidP="003154BD">
      <w:pPr>
        <w:pStyle w:val="StandardWeb"/>
      </w:pPr>
      <w:r>
        <w:t xml:space="preserve">Das Alt stund in </w:t>
      </w:r>
      <w:proofErr w:type="spellStart"/>
      <w:r>
        <w:t>eusserlicher</w:t>
      </w:r>
      <w:proofErr w:type="spellEnd"/>
      <w:r>
        <w:t xml:space="preserve"> </w:t>
      </w:r>
      <w:proofErr w:type="spellStart"/>
      <w:r>
        <w:t>offenbarung</w:t>
      </w:r>
      <w:proofErr w:type="spellEnd"/>
      <w:r>
        <w:t xml:space="preserve"> / des willen </w:t>
      </w:r>
      <w:proofErr w:type="spellStart"/>
      <w:r>
        <w:t>gottes</w:t>
      </w:r>
      <w:proofErr w:type="spellEnd"/>
      <w:r>
        <w:t xml:space="preserve"> / und es war alles </w:t>
      </w:r>
      <w:proofErr w:type="spellStart"/>
      <w:r>
        <w:t>eusserlich</w:t>
      </w:r>
      <w:proofErr w:type="spellEnd"/>
      <w:r>
        <w:t xml:space="preserve"> / und </w:t>
      </w:r>
      <w:proofErr w:type="spellStart"/>
      <w:r>
        <w:t>leyblich</w:t>
      </w:r>
      <w:proofErr w:type="spellEnd"/>
      <w:r>
        <w:t xml:space="preserve"> was des Alten </w:t>
      </w:r>
      <w:proofErr w:type="spellStart"/>
      <w:r>
        <w:t>gesetzes</w:t>
      </w:r>
      <w:proofErr w:type="spellEnd"/>
      <w:r>
        <w:t xml:space="preserve"> war / Moses laß und </w:t>
      </w:r>
      <w:proofErr w:type="spellStart"/>
      <w:r>
        <w:t>erzelet</w:t>
      </w:r>
      <w:proofErr w:type="spellEnd"/>
      <w:r>
        <w:t xml:space="preserve"> </w:t>
      </w:r>
      <w:proofErr w:type="spellStart"/>
      <w:r>
        <w:t>gottes</w:t>
      </w:r>
      <w:proofErr w:type="spellEnd"/>
      <w:r>
        <w:t xml:space="preserve"> gebot dem </w:t>
      </w:r>
      <w:proofErr w:type="spellStart"/>
      <w:r>
        <w:t>volck</w:t>
      </w:r>
      <w:proofErr w:type="spellEnd"/>
      <w:r>
        <w:t xml:space="preserve"> / er stach Kelber und Boeck ab / er </w:t>
      </w:r>
      <w:proofErr w:type="spellStart"/>
      <w:r>
        <w:t>samlets</w:t>
      </w:r>
      <w:proofErr w:type="spellEnd"/>
      <w:r>
        <w:t xml:space="preserve"> </w:t>
      </w:r>
      <w:proofErr w:type="spellStart"/>
      <w:r>
        <w:t>blut</w:t>
      </w:r>
      <w:proofErr w:type="spellEnd"/>
      <w:r>
        <w:t xml:space="preserve"> / er </w:t>
      </w:r>
      <w:proofErr w:type="spellStart"/>
      <w:r>
        <w:t>hett</w:t>
      </w:r>
      <w:proofErr w:type="spellEnd"/>
      <w:r>
        <w:t xml:space="preserve"> </w:t>
      </w:r>
      <w:proofErr w:type="spellStart"/>
      <w:r>
        <w:t>leyblich</w:t>
      </w:r>
      <w:proofErr w:type="spellEnd"/>
      <w:r>
        <w:t xml:space="preserve"> ding / damit ers </w:t>
      </w:r>
      <w:proofErr w:type="spellStart"/>
      <w:r>
        <w:t>blut</w:t>
      </w:r>
      <w:proofErr w:type="spellEnd"/>
      <w:r>
        <w:t xml:space="preserve"> fasset / </w:t>
      </w:r>
      <w:proofErr w:type="spellStart"/>
      <w:r>
        <w:t>unn</w:t>
      </w:r>
      <w:proofErr w:type="spellEnd"/>
      <w:r>
        <w:t xml:space="preserve"> ins </w:t>
      </w:r>
      <w:proofErr w:type="spellStart"/>
      <w:r>
        <w:t>volck</w:t>
      </w:r>
      <w:proofErr w:type="spellEnd"/>
      <w:r>
        <w:t xml:space="preserve"> besprengt / Nemlich er </w:t>
      </w:r>
      <w:proofErr w:type="spellStart"/>
      <w:r>
        <w:t>nam</w:t>
      </w:r>
      <w:proofErr w:type="spellEnd"/>
      <w:r>
        <w:t xml:space="preserve"> </w:t>
      </w:r>
      <w:proofErr w:type="spellStart"/>
      <w:r>
        <w:t>Hysoppen</w:t>
      </w:r>
      <w:proofErr w:type="spellEnd"/>
      <w:r>
        <w:t xml:space="preserve"> </w:t>
      </w:r>
      <w:proofErr w:type="spellStart"/>
      <w:r>
        <w:t>wasser</w:t>
      </w:r>
      <w:proofErr w:type="spellEnd"/>
      <w:r>
        <w:t xml:space="preserve"> / </w:t>
      </w:r>
      <w:proofErr w:type="spellStart"/>
      <w:r>
        <w:t>unn</w:t>
      </w:r>
      <w:proofErr w:type="spellEnd"/>
      <w:r>
        <w:t xml:space="preserve"> </w:t>
      </w:r>
      <w:proofErr w:type="spellStart"/>
      <w:r>
        <w:t>purpur</w:t>
      </w:r>
      <w:proofErr w:type="spellEnd"/>
      <w:r>
        <w:t xml:space="preserve"> wollen (als einen </w:t>
      </w:r>
      <w:proofErr w:type="spellStart"/>
      <w:r>
        <w:t>sprengwedel</w:t>
      </w:r>
      <w:proofErr w:type="spellEnd"/>
      <w:r>
        <w:t xml:space="preserve">) und </w:t>
      </w:r>
      <w:proofErr w:type="spellStart"/>
      <w:r>
        <w:t>warff</w:t>
      </w:r>
      <w:proofErr w:type="spellEnd"/>
      <w:r>
        <w:t xml:space="preserve"> das </w:t>
      </w:r>
      <w:proofErr w:type="spellStart"/>
      <w:r>
        <w:t>blut</w:t>
      </w:r>
      <w:proofErr w:type="spellEnd"/>
      <w:r>
        <w:t xml:space="preserve"> ins </w:t>
      </w:r>
      <w:proofErr w:type="spellStart"/>
      <w:r>
        <w:t>volck</w:t>
      </w:r>
      <w:proofErr w:type="spellEnd"/>
      <w:r>
        <w:t xml:space="preserve"> </w:t>
      </w:r>
      <w:proofErr w:type="spellStart"/>
      <w:r>
        <w:t>leyblich</w:t>
      </w:r>
      <w:proofErr w:type="spellEnd"/>
      <w:r>
        <w:t xml:space="preserve"> / er besprenget / das buch / die </w:t>
      </w:r>
      <w:proofErr w:type="spellStart"/>
      <w:r>
        <w:t>hütten</w:t>
      </w:r>
      <w:proofErr w:type="spellEnd"/>
      <w:r>
        <w:t xml:space="preserve"> / und alle </w:t>
      </w:r>
      <w:proofErr w:type="spellStart"/>
      <w:r>
        <w:t>gefeß</w:t>
      </w:r>
      <w:proofErr w:type="spellEnd"/>
      <w:r>
        <w:t xml:space="preserve"> des dienst </w:t>
      </w:r>
      <w:proofErr w:type="spellStart"/>
      <w:r>
        <w:t>gottes</w:t>
      </w:r>
      <w:proofErr w:type="spellEnd"/>
      <w:r>
        <w:t xml:space="preserve"> / </w:t>
      </w:r>
      <w:proofErr w:type="spellStart"/>
      <w:r>
        <w:t>unnd</w:t>
      </w:r>
      <w:proofErr w:type="spellEnd"/>
      <w:r>
        <w:t xml:space="preserve"> alles was Moses </w:t>
      </w:r>
      <w:proofErr w:type="spellStart"/>
      <w:r>
        <w:t>thet</w:t>
      </w:r>
      <w:proofErr w:type="spellEnd"/>
      <w:r>
        <w:t xml:space="preserve"> / das war </w:t>
      </w:r>
      <w:proofErr w:type="spellStart"/>
      <w:r>
        <w:t>eusserlich</w:t>
      </w:r>
      <w:proofErr w:type="spellEnd"/>
      <w:r>
        <w:t xml:space="preserve"> und </w:t>
      </w:r>
      <w:proofErr w:type="spellStart"/>
      <w:r>
        <w:t>leyblich</w:t>
      </w:r>
      <w:proofErr w:type="spellEnd"/>
      <w:r>
        <w:t xml:space="preserve"> / seyn predig war </w:t>
      </w:r>
      <w:proofErr w:type="spellStart"/>
      <w:r>
        <w:t>eusserlich</w:t>
      </w:r>
      <w:proofErr w:type="spellEnd"/>
      <w:r>
        <w:t xml:space="preserve"> / </w:t>
      </w:r>
      <w:proofErr w:type="spellStart"/>
      <w:r>
        <w:t>unn</w:t>
      </w:r>
      <w:proofErr w:type="spellEnd"/>
      <w:r>
        <w:t xml:space="preserve"> seyn </w:t>
      </w:r>
      <w:proofErr w:type="spellStart"/>
      <w:r>
        <w:t>besprengung</w:t>
      </w:r>
      <w:proofErr w:type="spellEnd"/>
      <w:r>
        <w:t xml:space="preserve"> </w:t>
      </w:r>
      <w:proofErr w:type="spellStart"/>
      <w:r>
        <w:t>eusserlich</w:t>
      </w:r>
      <w:proofErr w:type="spellEnd"/>
      <w:r>
        <w:t xml:space="preserve"> </w:t>
      </w:r>
      <w:proofErr w:type="spellStart"/>
      <w:r>
        <w:t>unn</w:t>
      </w:r>
      <w:proofErr w:type="spellEnd"/>
      <w:r>
        <w:t xml:space="preserve"> </w:t>
      </w:r>
      <w:proofErr w:type="spellStart"/>
      <w:r>
        <w:t>leyblich</w:t>
      </w:r>
      <w:proofErr w:type="spellEnd"/>
      <w:r>
        <w:t xml:space="preserve"> / Denn Moses besprengt das </w:t>
      </w:r>
      <w:proofErr w:type="spellStart"/>
      <w:r>
        <w:t>volck</w:t>
      </w:r>
      <w:proofErr w:type="spellEnd"/>
      <w:r>
        <w:t xml:space="preserve"> </w:t>
      </w:r>
      <w:proofErr w:type="spellStart"/>
      <w:r>
        <w:t>eusserlich</w:t>
      </w:r>
      <w:proofErr w:type="spellEnd"/>
      <w:r>
        <w:t xml:space="preserve"> </w:t>
      </w:r>
      <w:proofErr w:type="spellStart"/>
      <w:r>
        <w:t>unn</w:t>
      </w:r>
      <w:proofErr w:type="spellEnd"/>
      <w:r>
        <w:t xml:space="preserve"> </w:t>
      </w:r>
      <w:proofErr w:type="spellStart"/>
      <w:r>
        <w:t>leyblich</w:t>
      </w:r>
      <w:proofErr w:type="spellEnd"/>
      <w:r>
        <w:t xml:space="preserve"> mit </w:t>
      </w:r>
      <w:proofErr w:type="spellStart"/>
      <w:r>
        <w:t>blut</w:t>
      </w:r>
      <w:proofErr w:type="spellEnd"/>
      <w:r>
        <w:t xml:space="preserve"> / und das </w:t>
      </w:r>
      <w:proofErr w:type="spellStart"/>
      <w:r>
        <w:t>selb</w:t>
      </w:r>
      <w:proofErr w:type="spellEnd"/>
      <w:r>
        <w:t xml:space="preserve"> </w:t>
      </w:r>
      <w:proofErr w:type="spellStart"/>
      <w:r>
        <w:t>blut</w:t>
      </w:r>
      <w:proofErr w:type="spellEnd"/>
      <w:r>
        <w:t xml:space="preserve"> war ein </w:t>
      </w:r>
      <w:proofErr w:type="spellStart"/>
      <w:r>
        <w:t>blut</w:t>
      </w:r>
      <w:proofErr w:type="spellEnd"/>
      <w:r>
        <w:t xml:space="preserve"> des </w:t>
      </w:r>
      <w:proofErr w:type="spellStart"/>
      <w:r>
        <w:t>testamentes</w:t>
      </w:r>
      <w:proofErr w:type="spellEnd"/>
      <w:r>
        <w:t xml:space="preserve"> / zu </w:t>
      </w:r>
      <w:proofErr w:type="spellStart"/>
      <w:r>
        <w:t>woelchem</w:t>
      </w:r>
      <w:proofErr w:type="spellEnd"/>
      <w:r>
        <w:t xml:space="preserve"> unschuldige </w:t>
      </w:r>
      <w:proofErr w:type="spellStart"/>
      <w:r>
        <w:t>thier</w:t>
      </w:r>
      <w:proofErr w:type="spellEnd"/>
      <w:r>
        <w:t xml:space="preserve"> sterben mußten (und in dem selbigen ist es nicht gleich einem </w:t>
      </w:r>
      <w:proofErr w:type="spellStart"/>
      <w:r>
        <w:t>testament</w:t>
      </w:r>
      <w:proofErr w:type="spellEnd"/>
      <w:r>
        <w:t xml:space="preserve"> eines </w:t>
      </w:r>
      <w:proofErr w:type="spellStart"/>
      <w:r>
        <w:t>menschen</w:t>
      </w:r>
      <w:proofErr w:type="spellEnd"/>
      <w:r>
        <w:t xml:space="preserve"> / der </w:t>
      </w:r>
      <w:proofErr w:type="spellStart"/>
      <w:r>
        <w:t>seynen</w:t>
      </w:r>
      <w:proofErr w:type="spellEnd"/>
      <w:r>
        <w:t xml:space="preserve"> </w:t>
      </w:r>
      <w:proofErr w:type="spellStart"/>
      <w:r>
        <w:t>letsten</w:t>
      </w:r>
      <w:proofErr w:type="spellEnd"/>
      <w:r>
        <w:t xml:space="preserve"> willen / </w:t>
      </w:r>
      <w:proofErr w:type="spellStart"/>
      <w:r>
        <w:t>mitt</w:t>
      </w:r>
      <w:proofErr w:type="spellEnd"/>
      <w:r>
        <w:t xml:space="preserve"> </w:t>
      </w:r>
      <w:proofErr w:type="spellStart"/>
      <w:r>
        <w:t>seynem</w:t>
      </w:r>
      <w:proofErr w:type="spellEnd"/>
      <w:r>
        <w:t xml:space="preserve"> </w:t>
      </w:r>
      <w:proofErr w:type="spellStart"/>
      <w:r>
        <w:t>eygen</w:t>
      </w:r>
      <w:proofErr w:type="spellEnd"/>
      <w:r>
        <w:t xml:space="preserve"> todt befestiget) das selbig </w:t>
      </w:r>
      <w:proofErr w:type="spellStart"/>
      <w:r>
        <w:t>blut</w:t>
      </w:r>
      <w:proofErr w:type="spellEnd"/>
      <w:r>
        <w:t xml:space="preserve"> </w:t>
      </w:r>
      <w:proofErr w:type="spellStart"/>
      <w:r>
        <w:t>reyniget</w:t>
      </w:r>
      <w:proofErr w:type="spellEnd"/>
      <w:r>
        <w:t xml:space="preserve"> </w:t>
      </w:r>
      <w:proofErr w:type="spellStart"/>
      <w:r>
        <w:t>nit</w:t>
      </w:r>
      <w:proofErr w:type="spellEnd"/>
      <w:r>
        <w:t xml:space="preserve"> </w:t>
      </w:r>
      <w:proofErr w:type="spellStart"/>
      <w:r>
        <w:t>meer</w:t>
      </w:r>
      <w:proofErr w:type="spellEnd"/>
      <w:r>
        <w:t xml:space="preserve"> / denn so </w:t>
      </w:r>
      <w:proofErr w:type="spellStart"/>
      <w:r>
        <w:t>fer</w:t>
      </w:r>
      <w:proofErr w:type="spellEnd"/>
      <w:r>
        <w:t xml:space="preserve"> es </w:t>
      </w:r>
      <w:proofErr w:type="spellStart"/>
      <w:r>
        <w:t>anruert</w:t>
      </w:r>
      <w:proofErr w:type="spellEnd"/>
      <w:r>
        <w:t xml:space="preserve"> / Es </w:t>
      </w:r>
      <w:proofErr w:type="spellStart"/>
      <w:r>
        <w:t>ruert</w:t>
      </w:r>
      <w:proofErr w:type="spellEnd"/>
      <w:r>
        <w:t xml:space="preserve"> den </w:t>
      </w:r>
      <w:proofErr w:type="spellStart"/>
      <w:r>
        <w:t>eusserlichen</w:t>
      </w:r>
      <w:proofErr w:type="spellEnd"/>
      <w:r>
        <w:t xml:space="preserve"> </w:t>
      </w:r>
      <w:proofErr w:type="spellStart"/>
      <w:r>
        <w:t>leyb</w:t>
      </w:r>
      <w:proofErr w:type="spellEnd"/>
      <w:r>
        <w:t xml:space="preserve"> an / </w:t>
      </w:r>
      <w:proofErr w:type="spellStart"/>
      <w:r>
        <w:t>unnd</w:t>
      </w:r>
      <w:proofErr w:type="spellEnd"/>
      <w:r>
        <w:t xml:space="preserve"> nicht das gewissen / </w:t>
      </w:r>
      <w:proofErr w:type="spellStart"/>
      <w:r>
        <w:t>Darumb</w:t>
      </w:r>
      <w:proofErr w:type="spellEnd"/>
      <w:r>
        <w:t xml:space="preserve"> </w:t>
      </w:r>
      <w:proofErr w:type="spellStart"/>
      <w:r>
        <w:t>blyb</w:t>
      </w:r>
      <w:proofErr w:type="spellEnd"/>
      <w:r>
        <w:t xml:space="preserve"> das gewissen der </w:t>
      </w:r>
      <w:proofErr w:type="spellStart"/>
      <w:r>
        <w:t>sünden</w:t>
      </w:r>
      <w:proofErr w:type="spellEnd"/>
      <w:r>
        <w:t xml:space="preserve"> / Aber die </w:t>
      </w:r>
      <w:proofErr w:type="spellStart"/>
      <w:r>
        <w:t>eusserlich</w:t>
      </w:r>
      <w:proofErr w:type="spellEnd"/>
      <w:r>
        <w:t xml:space="preserve"> </w:t>
      </w:r>
      <w:proofErr w:type="spellStart"/>
      <w:r>
        <w:t>unn</w:t>
      </w:r>
      <w:proofErr w:type="spellEnd"/>
      <w:r>
        <w:t xml:space="preserve"> </w:t>
      </w:r>
      <w:proofErr w:type="spellStart"/>
      <w:r>
        <w:t>leyblich</w:t>
      </w:r>
      <w:proofErr w:type="spellEnd"/>
      <w:r>
        <w:t xml:space="preserve"> </w:t>
      </w:r>
      <w:proofErr w:type="spellStart"/>
      <w:r>
        <w:t>unreynigkeit</w:t>
      </w:r>
      <w:proofErr w:type="spellEnd"/>
      <w:r>
        <w:t xml:space="preserve"> </w:t>
      </w:r>
      <w:proofErr w:type="spellStart"/>
      <w:r>
        <w:t>vergieng</w:t>
      </w:r>
      <w:proofErr w:type="spellEnd"/>
      <w:r>
        <w:t xml:space="preserve"> / </w:t>
      </w:r>
      <w:proofErr w:type="spellStart"/>
      <w:r>
        <w:t>gott</w:t>
      </w:r>
      <w:proofErr w:type="spellEnd"/>
      <w:r>
        <w:t xml:space="preserve"> </w:t>
      </w:r>
      <w:proofErr w:type="spellStart"/>
      <w:r>
        <w:t>eusserlich</w:t>
      </w:r>
      <w:proofErr w:type="spellEnd"/>
      <w:r>
        <w:t xml:space="preserve"> zu dienen / als der </w:t>
      </w:r>
      <w:proofErr w:type="spellStart"/>
      <w:r>
        <w:t>hütten</w:t>
      </w:r>
      <w:proofErr w:type="spellEnd"/>
      <w:r>
        <w:t xml:space="preserve"> zu nahen / </w:t>
      </w:r>
      <w:proofErr w:type="spellStart"/>
      <w:r>
        <w:t>hyneyn</w:t>
      </w:r>
      <w:proofErr w:type="spellEnd"/>
      <w:r>
        <w:t xml:space="preserve"> zu </w:t>
      </w:r>
      <w:proofErr w:type="spellStart"/>
      <w:r>
        <w:t>geen</w:t>
      </w:r>
      <w:proofErr w:type="spellEnd"/>
      <w:r>
        <w:t xml:space="preserve"> für Gott / im dienst </w:t>
      </w:r>
      <w:proofErr w:type="spellStart"/>
      <w:r>
        <w:t>leyblich</w:t>
      </w:r>
      <w:proofErr w:type="spellEnd"/>
      <w:r>
        <w:t xml:space="preserve"> zu </w:t>
      </w:r>
      <w:proofErr w:type="spellStart"/>
      <w:r>
        <w:t>steen</w:t>
      </w:r>
      <w:proofErr w:type="spellEnd"/>
      <w:r>
        <w:t xml:space="preserve">. </w:t>
      </w:r>
    </w:p>
    <w:p w14:paraId="2F08FE98" w14:textId="77777777" w:rsidR="003154BD" w:rsidRDefault="003154BD" w:rsidP="003154BD">
      <w:pPr>
        <w:pStyle w:val="berschrift3"/>
      </w:pPr>
      <w:r>
        <w:t>New Testament:</w:t>
      </w:r>
    </w:p>
    <w:p w14:paraId="071BE32B" w14:textId="77777777" w:rsidR="003154BD" w:rsidRDefault="003154BD" w:rsidP="003154BD">
      <w:pPr>
        <w:pStyle w:val="StandardWeb"/>
      </w:pPr>
      <w:r>
        <w:t xml:space="preserve">Aber das New </w:t>
      </w:r>
      <w:proofErr w:type="spellStart"/>
      <w:r>
        <w:t>testament</w:t>
      </w:r>
      <w:proofErr w:type="spellEnd"/>
      <w:r>
        <w:t xml:space="preserve"> / ist ein </w:t>
      </w:r>
      <w:proofErr w:type="spellStart"/>
      <w:r>
        <w:t>warhafftigs</w:t>
      </w:r>
      <w:proofErr w:type="spellEnd"/>
      <w:r>
        <w:t xml:space="preserve"> </w:t>
      </w:r>
      <w:proofErr w:type="spellStart"/>
      <w:r>
        <w:t>testament</w:t>
      </w:r>
      <w:proofErr w:type="spellEnd"/>
      <w:r>
        <w:t xml:space="preserve">. </w:t>
      </w:r>
      <w:proofErr w:type="spellStart"/>
      <w:r>
        <w:t>Seytemal</w:t>
      </w:r>
      <w:proofErr w:type="spellEnd"/>
      <w:r>
        <w:t xml:space="preserve"> der selber starb / der es machet / Nemlich der Messias / </w:t>
      </w:r>
      <w:proofErr w:type="spellStart"/>
      <w:r>
        <w:t>woelcher</w:t>
      </w:r>
      <w:proofErr w:type="spellEnd"/>
      <w:r>
        <w:t xml:space="preserve"> ist Jesus von Nazareth / Es </w:t>
      </w:r>
      <w:proofErr w:type="spellStart"/>
      <w:r>
        <w:t>hatt</w:t>
      </w:r>
      <w:proofErr w:type="spellEnd"/>
      <w:r>
        <w:t xml:space="preserve"> auch todt und </w:t>
      </w:r>
      <w:proofErr w:type="spellStart"/>
      <w:r>
        <w:t>blut</w:t>
      </w:r>
      <w:proofErr w:type="spellEnd"/>
      <w:r>
        <w:t xml:space="preserve"> als das Alt / und den todt / deß / der ein mittler oder zu </w:t>
      </w:r>
      <w:proofErr w:type="spellStart"/>
      <w:r>
        <w:t>bereyter</w:t>
      </w:r>
      <w:proofErr w:type="spellEnd"/>
      <w:r>
        <w:t xml:space="preserve"> ist gewest / des </w:t>
      </w:r>
      <w:proofErr w:type="spellStart"/>
      <w:r>
        <w:t>newen</w:t>
      </w:r>
      <w:proofErr w:type="spellEnd"/>
      <w:r>
        <w:t xml:space="preserve"> </w:t>
      </w:r>
      <w:proofErr w:type="spellStart"/>
      <w:r>
        <w:t>testamentes</w:t>
      </w:r>
      <w:proofErr w:type="spellEnd"/>
      <w:r>
        <w:t xml:space="preserve"> / und in dem ist das New über das Alte / Aber </w:t>
      </w:r>
      <w:proofErr w:type="spellStart"/>
      <w:r>
        <w:t>inn</w:t>
      </w:r>
      <w:proofErr w:type="spellEnd"/>
      <w:r>
        <w:t xml:space="preserve"> dem ist es sonderlich über das Alt / das der </w:t>
      </w:r>
      <w:proofErr w:type="spellStart"/>
      <w:r>
        <w:t>priester</w:t>
      </w:r>
      <w:proofErr w:type="spellEnd"/>
      <w:r>
        <w:t xml:space="preserve"> des </w:t>
      </w:r>
      <w:proofErr w:type="spellStart"/>
      <w:r>
        <w:t>newen</w:t>
      </w:r>
      <w:proofErr w:type="spellEnd"/>
      <w:r>
        <w:t xml:space="preserve"> </w:t>
      </w:r>
      <w:proofErr w:type="spellStart"/>
      <w:r>
        <w:t>testamentes</w:t>
      </w:r>
      <w:proofErr w:type="spellEnd"/>
      <w:r>
        <w:t xml:space="preserve"> / uns nicht </w:t>
      </w:r>
      <w:proofErr w:type="spellStart"/>
      <w:r>
        <w:t>leyblich</w:t>
      </w:r>
      <w:proofErr w:type="spellEnd"/>
      <w:r>
        <w:t xml:space="preserve"> </w:t>
      </w:r>
      <w:proofErr w:type="spellStart"/>
      <w:r>
        <w:t>mitt</w:t>
      </w:r>
      <w:proofErr w:type="spellEnd"/>
      <w:r>
        <w:t xml:space="preserve"> </w:t>
      </w:r>
      <w:proofErr w:type="spellStart"/>
      <w:r>
        <w:t>seynem</w:t>
      </w:r>
      <w:proofErr w:type="spellEnd"/>
      <w:r>
        <w:t xml:space="preserve"> blutt besprengt / </w:t>
      </w:r>
      <w:proofErr w:type="spellStart"/>
      <w:r>
        <w:t>Sonder</w:t>
      </w:r>
      <w:proofErr w:type="spellEnd"/>
      <w:r>
        <w:t xml:space="preserve"> </w:t>
      </w:r>
      <w:proofErr w:type="spellStart"/>
      <w:r>
        <w:t>geystlich</w:t>
      </w:r>
      <w:proofErr w:type="spellEnd"/>
      <w:r>
        <w:t xml:space="preserve"> / das ist / Christus </w:t>
      </w:r>
      <w:proofErr w:type="spellStart"/>
      <w:r>
        <w:t>würfft</w:t>
      </w:r>
      <w:proofErr w:type="spellEnd"/>
      <w:r>
        <w:t xml:space="preserve"> seyn </w:t>
      </w:r>
      <w:proofErr w:type="spellStart"/>
      <w:r>
        <w:t>blut</w:t>
      </w:r>
      <w:proofErr w:type="spellEnd"/>
      <w:r>
        <w:t xml:space="preserve"> nicht </w:t>
      </w:r>
      <w:proofErr w:type="spellStart"/>
      <w:r>
        <w:t>leyblich</w:t>
      </w:r>
      <w:proofErr w:type="spellEnd"/>
      <w:r>
        <w:t xml:space="preserve"> oder </w:t>
      </w:r>
      <w:proofErr w:type="spellStart"/>
      <w:r>
        <w:t>mitt</w:t>
      </w:r>
      <w:proofErr w:type="spellEnd"/>
      <w:r>
        <w:t xml:space="preserve"> </w:t>
      </w:r>
      <w:proofErr w:type="spellStart"/>
      <w:r>
        <w:t>tropffen</w:t>
      </w:r>
      <w:proofErr w:type="spellEnd"/>
      <w:r>
        <w:t xml:space="preserve"> ins </w:t>
      </w:r>
      <w:proofErr w:type="spellStart"/>
      <w:r>
        <w:t>volck</w:t>
      </w:r>
      <w:proofErr w:type="spellEnd"/>
      <w:r>
        <w:t xml:space="preserve"> / </w:t>
      </w:r>
      <w:proofErr w:type="spellStart"/>
      <w:r>
        <w:t>Sonnder</w:t>
      </w:r>
      <w:proofErr w:type="spellEnd"/>
      <w:r>
        <w:t xml:space="preserve"> </w:t>
      </w:r>
      <w:proofErr w:type="spellStart"/>
      <w:r>
        <w:t>geystlich</w:t>
      </w:r>
      <w:proofErr w:type="spellEnd"/>
      <w:r>
        <w:t xml:space="preserve">. Christus </w:t>
      </w:r>
      <w:proofErr w:type="spellStart"/>
      <w:r>
        <w:t>nymbt</w:t>
      </w:r>
      <w:proofErr w:type="spellEnd"/>
      <w:r>
        <w:t xml:space="preserve"> auch </w:t>
      </w:r>
      <w:proofErr w:type="spellStart"/>
      <w:r>
        <w:t>nitt</w:t>
      </w:r>
      <w:proofErr w:type="spellEnd"/>
      <w:r>
        <w:t xml:space="preserve"> einen </w:t>
      </w:r>
      <w:proofErr w:type="spellStart"/>
      <w:r>
        <w:t>eusserlichen</w:t>
      </w:r>
      <w:proofErr w:type="spellEnd"/>
      <w:r>
        <w:t xml:space="preserve"> bespreng Wedell / Als Moses </w:t>
      </w:r>
      <w:proofErr w:type="spellStart"/>
      <w:r>
        <w:t>Hysoppen</w:t>
      </w:r>
      <w:proofErr w:type="spellEnd"/>
      <w:r>
        <w:t xml:space="preserve"> </w:t>
      </w:r>
      <w:proofErr w:type="spellStart"/>
      <w:r>
        <w:t>nam</w:t>
      </w:r>
      <w:proofErr w:type="spellEnd"/>
      <w:r>
        <w:t xml:space="preserve"> etc. Sonder Christus besprengt seyn </w:t>
      </w:r>
      <w:proofErr w:type="spellStart"/>
      <w:r>
        <w:t>volck</w:t>
      </w:r>
      <w:proofErr w:type="spellEnd"/>
      <w:r>
        <w:t xml:space="preserve"> / durch den </w:t>
      </w:r>
      <w:proofErr w:type="spellStart"/>
      <w:r>
        <w:t>heyligen</w:t>
      </w:r>
      <w:proofErr w:type="spellEnd"/>
      <w:r>
        <w:t xml:space="preserve"> </w:t>
      </w:r>
      <w:proofErr w:type="spellStart"/>
      <w:r>
        <w:t>geyst</w:t>
      </w:r>
      <w:proofErr w:type="spellEnd"/>
      <w:r>
        <w:t xml:space="preserve"> / mit </w:t>
      </w:r>
      <w:proofErr w:type="spellStart"/>
      <w:r>
        <w:t>seynem</w:t>
      </w:r>
      <w:proofErr w:type="spellEnd"/>
      <w:r>
        <w:t xml:space="preserve"> </w:t>
      </w:r>
      <w:proofErr w:type="spellStart"/>
      <w:r>
        <w:t>blut</w:t>
      </w:r>
      <w:proofErr w:type="spellEnd"/>
      <w:r>
        <w:t xml:space="preserve"> Hebre. 9. </w:t>
      </w:r>
      <w:proofErr w:type="spellStart"/>
      <w:r>
        <w:t>unn</w:t>
      </w:r>
      <w:proofErr w:type="spellEnd"/>
      <w:r>
        <w:t xml:space="preserve"> durch sein </w:t>
      </w:r>
      <w:proofErr w:type="spellStart"/>
      <w:r>
        <w:t>goetliche</w:t>
      </w:r>
      <w:proofErr w:type="spellEnd"/>
      <w:r>
        <w:t xml:space="preserve"> </w:t>
      </w:r>
      <w:proofErr w:type="spellStart"/>
      <w:r>
        <w:t>krafft</w:t>
      </w:r>
      <w:proofErr w:type="spellEnd"/>
      <w:r>
        <w:t xml:space="preserve"> / durchdringt Christus alles was </w:t>
      </w:r>
      <w:proofErr w:type="spellStart"/>
      <w:r>
        <w:t>leyblich</w:t>
      </w:r>
      <w:proofErr w:type="spellEnd"/>
      <w:r>
        <w:t xml:space="preserve"> ist / und </w:t>
      </w:r>
      <w:proofErr w:type="spellStart"/>
      <w:r>
        <w:t>geet</w:t>
      </w:r>
      <w:proofErr w:type="spellEnd"/>
      <w:r>
        <w:t xml:space="preserve"> ins gewissen und ins </w:t>
      </w:r>
      <w:proofErr w:type="spellStart"/>
      <w:r>
        <w:t>hertz</w:t>
      </w:r>
      <w:proofErr w:type="spellEnd"/>
      <w:r>
        <w:t xml:space="preserve"> </w:t>
      </w:r>
      <w:proofErr w:type="spellStart"/>
      <w:r>
        <w:t>seynes</w:t>
      </w:r>
      <w:proofErr w:type="spellEnd"/>
      <w:r>
        <w:t xml:space="preserve"> </w:t>
      </w:r>
      <w:proofErr w:type="spellStart"/>
      <w:r>
        <w:t>volcks</w:t>
      </w:r>
      <w:proofErr w:type="spellEnd"/>
      <w:r>
        <w:t xml:space="preserve"> / und </w:t>
      </w:r>
      <w:proofErr w:type="spellStart"/>
      <w:r>
        <w:t>wescht</w:t>
      </w:r>
      <w:proofErr w:type="spellEnd"/>
      <w:r>
        <w:t xml:space="preserve"> die gewissen von </w:t>
      </w:r>
      <w:proofErr w:type="spellStart"/>
      <w:r>
        <w:t>boeßen</w:t>
      </w:r>
      <w:proofErr w:type="spellEnd"/>
      <w:r>
        <w:t xml:space="preserve"> </w:t>
      </w:r>
      <w:proofErr w:type="spellStart"/>
      <w:r>
        <w:t>lüsten</w:t>
      </w:r>
      <w:proofErr w:type="spellEnd"/>
      <w:r>
        <w:t xml:space="preserve"> und </w:t>
      </w:r>
      <w:proofErr w:type="spellStart"/>
      <w:r>
        <w:t>wercken</w:t>
      </w:r>
      <w:proofErr w:type="spellEnd"/>
      <w:r>
        <w:t xml:space="preserve"> / zu dienen </w:t>
      </w:r>
      <w:proofErr w:type="spellStart"/>
      <w:r>
        <w:t>Got</w:t>
      </w:r>
      <w:proofErr w:type="spellEnd"/>
      <w:r>
        <w:t xml:space="preserve"> </w:t>
      </w:r>
      <w:proofErr w:type="spellStart"/>
      <w:r>
        <w:t>inn</w:t>
      </w:r>
      <w:proofErr w:type="spellEnd"/>
      <w:r>
        <w:t xml:space="preserve"> der </w:t>
      </w:r>
      <w:proofErr w:type="spellStart"/>
      <w:r>
        <w:t>warheit</w:t>
      </w:r>
      <w:proofErr w:type="spellEnd"/>
      <w:r>
        <w:t xml:space="preserve"> / </w:t>
      </w:r>
      <w:proofErr w:type="spellStart"/>
      <w:r>
        <w:t>unnd</w:t>
      </w:r>
      <w:proofErr w:type="spellEnd"/>
      <w:r>
        <w:t xml:space="preserve"> </w:t>
      </w:r>
      <w:proofErr w:type="spellStart"/>
      <w:r>
        <w:t>inn</w:t>
      </w:r>
      <w:proofErr w:type="spellEnd"/>
      <w:r>
        <w:t xml:space="preserve"> dem </w:t>
      </w:r>
      <w:proofErr w:type="spellStart"/>
      <w:r>
        <w:t>geyst</w:t>
      </w:r>
      <w:proofErr w:type="spellEnd"/>
      <w:r>
        <w:t xml:space="preserve"> Hebre. 9. Johann. 6. I. Petri. I. I. Johan. I. 4. </w:t>
      </w:r>
      <w:proofErr w:type="spellStart"/>
      <w:r>
        <w:t>Ephe</w:t>
      </w:r>
      <w:proofErr w:type="spellEnd"/>
      <w:r>
        <w:t xml:space="preserve">. I. </w:t>
      </w:r>
      <w:proofErr w:type="spellStart"/>
      <w:r>
        <w:t>Colosse</w:t>
      </w:r>
      <w:proofErr w:type="spellEnd"/>
      <w:r>
        <w:t xml:space="preserve">. I. Roma. 3. 2. </w:t>
      </w:r>
      <w:proofErr w:type="spellStart"/>
      <w:r>
        <w:t>Corin</w:t>
      </w:r>
      <w:proofErr w:type="spellEnd"/>
      <w:r>
        <w:t xml:space="preserve">. 6. </w:t>
      </w:r>
    </w:p>
    <w:p w14:paraId="53E68E59" w14:textId="77777777" w:rsidR="003154BD" w:rsidRDefault="003154BD" w:rsidP="003154BD">
      <w:pPr>
        <w:pStyle w:val="berschrift2"/>
      </w:pPr>
      <w:r>
        <w:t xml:space="preserve">Das vergossen </w:t>
      </w:r>
      <w:proofErr w:type="spellStart"/>
      <w:r>
        <w:t>blut</w:t>
      </w:r>
      <w:proofErr w:type="spellEnd"/>
      <w:r>
        <w:t xml:space="preserve"> am </w:t>
      </w:r>
      <w:proofErr w:type="spellStart"/>
      <w:r>
        <w:t>Creütz</w:t>
      </w:r>
      <w:proofErr w:type="spellEnd"/>
      <w:r>
        <w:t xml:space="preserve"> des Testaments.</w:t>
      </w:r>
    </w:p>
    <w:p w14:paraId="4EEFC47C" w14:textId="77777777" w:rsidR="003154BD" w:rsidRDefault="003154BD" w:rsidP="003154BD">
      <w:pPr>
        <w:pStyle w:val="StandardWeb"/>
      </w:pPr>
      <w:r>
        <w:t xml:space="preserve">Derhalben ist das </w:t>
      </w:r>
      <w:proofErr w:type="spellStart"/>
      <w:r>
        <w:t>blut</w:t>
      </w:r>
      <w:proofErr w:type="spellEnd"/>
      <w:r>
        <w:t xml:space="preserve"> Christi am </w:t>
      </w:r>
      <w:proofErr w:type="spellStart"/>
      <w:r>
        <w:t>Creütz</w:t>
      </w:r>
      <w:proofErr w:type="spellEnd"/>
      <w:r>
        <w:t xml:space="preserve"> vergossen /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 </w:t>
      </w:r>
      <w:proofErr w:type="spellStart"/>
      <w:r>
        <w:t>unn</w:t>
      </w:r>
      <w:proofErr w:type="spellEnd"/>
      <w:r>
        <w:t xml:space="preserve"> es mußt ausgegossen werden </w:t>
      </w:r>
      <w:proofErr w:type="spellStart"/>
      <w:r>
        <w:t>solt</w:t>
      </w:r>
      <w:proofErr w:type="spellEnd"/>
      <w:r>
        <w:t xml:space="preserve"> es ein </w:t>
      </w:r>
      <w:proofErr w:type="spellStart"/>
      <w:r>
        <w:t>blut</w:t>
      </w:r>
      <w:proofErr w:type="spellEnd"/>
      <w:r>
        <w:t xml:space="preserve"> des </w:t>
      </w:r>
      <w:proofErr w:type="spellStart"/>
      <w:r>
        <w:t>testamentes</w:t>
      </w:r>
      <w:proofErr w:type="spellEnd"/>
      <w:r>
        <w:t xml:space="preserve"> werden / als das </w:t>
      </w:r>
      <w:proofErr w:type="spellStart"/>
      <w:r>
        <w:t>blut</w:t>
      </w:r>
      <w:proofErr w:type="spellEnd"/>
      <w:r>
        <w:t xml:space="preserve"> der </w:t>
      </w:r>
      <w:proofErr w:type="spellStart"/>
      <w:r>
        <w:t>Boecke</w:t>
      </w:r>
      <w:proofErr w:type="spellEnd"/>
      <w:r>
        <w:t xml:space="preserve"> und Kelber </w:t>
      </w:r>
      <w:proofErr w:type="spellStart"/>
      <w:r>
        <w:t>außgegossen</w:t>
      </w:r>
      <w:proofErr w:type="spellEnd"/>
      <w:r>
        <w:t xml:space="preserve"> ward / zu dem Alten </w:t>
      </w:r>
      <w:proofErr w:type="spellStart"/>
      <w:r>
        <w:t>testament</w:t>
      </w:r>
      <w:proofErr w:type="spellEnd"/>
      <w:r>
        <w:t xml:space="preserve">. Und das </w:t>
      </w:r>
      <w:proofErr w:type="spellStart"/>
      <w:r>
        <w:t>blut</w:t>
      </w:r>
      <w:proofErr w:type="spellEnd"/>
      <w:r>
        <w:t xml:space="preserve"> Christi mußt ein </w:t>
      </w:r>
      <w:proofErr w:type="spellStart"/>
      <w:r>
        <w:t>blut</w:t>
      </w:r>
      <w:proofErr w:type="spellEnd"/>
      <w:r>
        <w:t xml:space="preserve"> der </w:t>
      </w:r>
      <w:proofErr w:type="spellStart"/>
      <w:r>
        <w:t>geystlichen</w:t>
      </w:r>
      <w:proofErr w:type="spellEnd"/>
      <w:r>
        <w:t xml:space="preserve"> </w:t>
      </w:r>
      <w:proofErr w:type="spellStart"/>
      <w:r>
        <w:t>besprengung</w:t>
      </w:r>
      <w:proofErr w:type="spellEnd"/>
      <w:r>
        <w:t xml:space="preserve"> werden / </w:t>
      </w:r>
      <w:proofErr w:type="spellStart"/>
      <w:r>
        <w:t>unnd</w:t>
      </w:r>
      <w:proofErr w:type="spellEnd"/>
      <w:r>
        <w:t xml:space="preserve"> sind vergeben / </w:t>
      </w:r>
      <w:proofErr w:type="spellStart"/>
      <w:r>
        <w:t>solt</w:t>
      </w:r>
      <w:proofErr w:type="spellEnd"/>
      <w:r>
        <w:t xml:space="preserve"> es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werden / der ursachhalben spricht Christus / das ist mein </w:t>
      </w:r>
      <w:proofErr w:type="spellStart"/>
      <w:r>
        <w:t>blut</w:t>
      </w:r>
      <w:proofErr w:type="spellEnd"/>
      <w:r>
        <w:t xml:space="preserve"> des </w:t>
      </w:r>
      <w:proofErr w:type="spellStart"/>
      <w:r>
        <w:t>newen</w:t>
      </w:r>
      <w:proofErr w:type="spellEnd"/>
      <w:r>
        <w:t xml:space="preserve"> </w:t>
      </w:r>
      <w:proofErr w:type="spellStart"/>
      <w:r>
        <w:t>testaments</w:t>
      </w:r>
      <w:proofErr w:type="spellEnd"/>
      <w:r>
        <w:t xml:space="preserve"> / </w:t>
      </w:r>
      <w:proofErr w:type="spellStart"/>
      <w:r>
        <w:t>woelches</w:t>
      </w:r>
      <w:proofErr w:type="spellEnd"/>
      <w:r>
        <w:t xml:space="preserve"> für euch </w:t>
      </w:r>
      <w:proofErr w:type="spellStart"/>
      <w:r>
        <w:t>unn</w:t>
      </w:r>
      <w:proofErr w:type="spellEnd"/>
      <w:r>
        <w:t xml:space="preserve"> für </w:t>
      </w:r>
      <w:proofErr w:type="spellStart"/>
      <w:r>
        <w:t>vil</w:t>
      </w:r>
      <w:proofErr w:type="spellEnd"/>
      <w:r>
        <w:t xml:space="preserve"> vergossen </w:t>
      </w:r>
      <w:proofErr w:type="spellStart"/>
      <w:r>
        <w:t>wirt</w:t>
      </w:r>
      <w:proofErr w:type="spellEnd"/>
      <w:r>
        <w:t xml:space="preserve"> / in </w:t>
      </w:r>
      <w:proofErr w:type="spellStart"/>
      <w:r>
        <w:t>vergebung</w:t>
      </w:r>
      <w:proofErr w:type="spellEnd"/>
      <w:r>
        <w:t xml:space="preserve"> d’ </w:t>
      </w:r>
      <w:proofErr w:type="spellStart"/>
      <w:r>
        <w:t>sünden</w:t>
      </w:r>
      <w:proofErr w:type="spellEnd"/>
      <w:r>
        <w:t xml:space="preserve"> Mat. 26. Mar. 14. </w:t>
      </w:r>
      <w:proofErr w:type="spellStart"/>
      <w:r>
        <w:t>unnd</w:t>
      </w:r>
      <w:proofErr w:type="spellEnd"/>
      <w:r>
        <w:t xml:space="preserve"> alles was zu dem </w:t>
      </w:r>
      <w:proofErr w:type="spellStart"/>
      <w:r>
        <w:t>Newen</w:t>
      </w:r>
      <w:proofErr w:type="spellEnd"/>
      <w:r>
        <w:t xml:space="preserve"> </w:t>
      </w:r>
      <w:proofErr w:type="spellStart"/>
      <w:r>
        <w:t>testament</w:t>
      </w:r>
      <w:proofErr w:type="spellEnd"/>
      <w:r>
        <w:t xml:space="preserve"> </w:t>
      </w:r>
      <w:proofErr w:type="spellStart"/>
      <w:r>
        <w:t>gehoert</w:t>
      </w:r>
      <w:proofErr w:type="spellEnd"/>
      <w:r>
        <w:t xml:space="preserve"> / das muß durchs </w:t>
      </w:r>
      <w:proofErr w:type="spellStart"/>
      <w:r>
        <w:t>blut</w:t>
      </w:r>
      <w:proofErr w:type="spellEnd"/>
      <w:r>
        <w:t xml:space="preserve"> / oder durch den todt Christi ein </w:t>
      </w:r>
      <w:proofErr w:type="spellStart"/>
      <w:r>
        <w:t>new</w:t>
      </w:r>
      <w:proofErr w:type="spellEnd"/>
      <w:r>
        <w:t xml:space="preserve"> Testament werden / als der Kelch etc. Der Kelch das New Testament. </w:t>
      </w:r>
      <w:proofErr w:type="spellStart"/>
      <w:r>
        <w:t>Woelcher</w:t>
      </w:r>
      <w:proofErr w:type="spellEnd"/>
      <w:r>
        <w:t xml:space="preserve"> ein </w:t>
      </w:r>
      <w:proofErr w:type="spellStart"/>
      <w:r>
        <w:t>new</w:t>
      </w:r>
      <w:proofErr w:type="spellEnd"/>
      <w:r>
        <w:t xml:space="preserve"> </w:t>
      </w:r>
      <w:proofErr w:type="spellStart"/>
      <w:r>
        <w:t>testament</w:t>
      </w:r>
      <w:proofErr w:type="spellEnd"/>
      <w:r>
        <w:t xml:space="preserve"> ist durchs </w:t>
      </w:r>
      <w:proofErr w:type="spellStart"/>
      <w:r>
        <w:t>blut</w:t>
      </w:r>
      <w:proofErr w:type="spellEnd"/>
      <w:r>
        <w:t xml:space="preserve"> / das ist </w:t>
      </w:r>
      <w:proofErr w:type="spellStart"/>
      <w:r>
        <w:t>darumb</w:t>
      </w:r>
      <w:proofErr w:type="spellEnd"/>
      <w:r>
        <w:t xml:space="preserve"> das wir in dem </w:t>
      </w:r>
      <w:proofErr w:type="spellStart"/>
      <w:r>
        <w:t>gedechtnuß</w:t>
      </w:r>
      <w:proofErr w:type="spellEnd"/>
      <w:r>
        <w:t xml:space="preserve"> des vergossen </w:t>
      </w:r>
      <w:proofErr w:type="spellStart"/>
      <w:r>
        <w:t>bluts</w:t>
      </w:r>
      <w:proofErr w:type="spellEnd"/>
      <w:r>
        <w:t xml:space="preserve"> </w:t>
      </w:r>
      <w:proofErr w:type="spellStart"/>
      <w:r>
        <w:t>Chrsiti</w:t>
      </w:r>
      <w:proofErr w:type="spellEnd"/>
      <w:r>
        <w:t xml:space="preserve"> / </w:t>
      </w:r>
      <w:proofErr w:type="spellStart"/>
      <w:r>
        <w:t>darauß</w:t>
      </w:r>
      <w:proofErr w:type="spellEnd"/>
      <w:r>
        <w:t xml:space="preserve"> </w:t>
      </w:r>
      <w:proofErr w:type="spellStart"/>
      <w:r>
        <w:t>trincken</w:t>
      </w:r>
      <w:proofErr w:type="spellEnd"/>
      <w:r>
        <w:t xml:space="preserve"> I. Corinth. 11. </w:t>
      </w:r>
    </w:p>
    <w:p w14:paraId="5F51AA9A" w14:textId="77777777" w:rsidR="003154BD" w:rsidRDefault="003154BD" w:rsidP="003154BD">
      <w:pPr>
        <w:pStyle w:val="StandardWeb"/>
      </w:pPr>
      <w:r>
        <w:rPr>
          <w:rStyle w:val="Fett"/>
          <w:rFonts w:eastAsiaTheme="majorEastAsia"/>
        </w:rPr>
        <w:t>Besprengung.</w:t>
      </w:r>
      <w:r>
        <w:t xml:space="preserve"> </w:t>
      </w:r>
    </w:p>
    <w:p w14:paraId="5B0AC2D1" w14:textId="77777777" w:rsidR="003154BD" w:rsidRDefault="003154BD" w:rsidP="003154BD">
      <w:pPr>
        <w:pStyle w:val="StandardWeb"/>
      </w:pPr>
      <w:r>
        <w:t xml:space="preserve">In der </w:t>
      </w:r>
      <w:proofErr w:type="spellStart"/>
      <w:r>
        <w:t>weyse</w:t>
      </w:r>
      <w:proofErr w:type="spellEnd"/>
      <w:r>
        <w:t xml:space="preserve"> </w:t>
      </w:r>
      <w:proofErr w:type="spellStart"/>
      <w:r>
        <w:t>schreybt</w:t>
      </w:r>
      <w:proofErr w:type="spellEnd"/>
      <w:r>
        <w:t xml:space="preserve"> der dichter zu den </w:t>
      </w:r>
      <w:proofErr w:type="spellStart"/>
      <w:r>
        <w:t>Hebreern</w:t>
      </w:r>
      <w:proofErr w:type="spellEnd"/>
      <w:r>
        <w:t xml:space="preserve"> / das des </w:t>
      </w:r>
      <w:proofErr w:type="spellStart"/>
      <w:r>
        <w:t>herren</w:t>
      </w:r>
      <w:proofErr w:type="spellEnd"/>
      <w:r>
        <w:t xml:space="preserve"> </w:t>
      </w:r>
      <w:proofErr w:type="spellStart"/>
      <w:r>
        <w:t>blut</w:t>
      </w:r>
      <w:proofErr w:type="spellEnd"/>
      <w:r>
        <w:t xml:space="preserve">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sey / Nemlich der </w:t>
      </w:r>
      <w:proofErr w:type="spellStart"/>
      <w:r>
        <w:t>ursach</w:t>
      </w:r>
      <w:proofErr w:type="spellEnd"/>
      <w:r>
        <w:t xml:space="preserve"> halb / das des </w:t>
      </w:r>
      <w:proofErr w:type="spellStart"/>
      <w:r>
        <w:t>herren</w:t>
      </w:r>
      <w:proofErr w:type="spellEnd"/>
      <w:r>
        <w:t xml:space="preserve"> blutt am </w:t>
      </w:r>
      <w:proofErr w:type="spellStart"/>
      <w:r>
        <w:t>Creütz</w:t>
      </w:r>
      <w:proofErr w:type="spellEnd"/>
      <w:r>
        <w:t xml:space="preserve"> vergossen / ein blutt ist / der </w:t>
      </w:r>
      <w:proofErr w:type="spellStart"/>
      <w:r>
        <w:t>geystlichen</w:t>
      </w:r>
      <w:proofErr w:type="spellEnd"/>
      <w:r>
        <w:t xml:space="preserve"> </w:t>
      </w:r>
      <w:proofErr w:type="spellStart"/>
      <w:r>
        <w:t>besprengung</w:t>
      </w:r>
      <w:proofErr w:type="spellEnd"/>
      <w:r>
        <w:t xml:space="preserve"> / Die unsere gewissen / </w:t>
      </w:r>
      <w:proofErr w:type="spellStart"/>
      <w:r>
        <w:t>anruert</w:t>
      </w:r>
      <w:proofErr w:type="spellEnd"/>
      <w:r>
        <w:t xml:space="preserve"> und </w:t>
      </w:r>
      <w:proofErr w:type="spellStart"/>
      <w:r>
        <w:t>reyniget</w:t>
      </w:r>
      <w:proofErr w:type="spellEnd"/>
      <w:r>
        <w:t xml:space="preserve"> </w:t>
      </w:r>
      <w:proofErr w:type="spellStart"/>
      <w:r>
        <w:t>Apocalip</w:t>
      </w:r>
      <w:proofErr w:type="spellEnd"/>
      <w:r>
        <w:t xml:space="preserve">. 5. </w:t>
      </w:r>
      <w:proofErr w:type="spellStart"/>
      <w:r>
        <w:t>Acto</w:t>
      </w:r>
      <w:proofErr w:type="spellEnd"/>
      <w:r>
        <w:t xml:space="preserve">. 20. Hebre. 9. 10. 12. </w:t>
      </w:r>
      <w:proofErr w:type="spellStart"/>
      <w:r>
        <w:t>unnd</w:t>
      </w:r>
      <w:proofErr w:type="spellEnd"/>
      <w:r>
        <w:t xml:space="preserve"> 13. </w:t>
      </w:r>
      <w:proofErr w:type="spellStart"/>
      <w:r>
        <w:t>Unnd</w:t>
      </w:r>
      <w:proofErr w:type="spellEnd"/>
      <w:r>
        <w:t xml:space="preserve"> </w:t>
      </w:r>
      <w:proofErr w:type="spellStart"/>
      <w:r>
        <w:t>sünd</w:t>
      </w:r>
      <w:proofErr w:type="spellEnd"/>
      <w:r>
        <w:t xml:space="preserve"> </w:t>
      </w:r>
      <w:proofErr w:type="spellStart"/>
      <w:r>
        <w:t>abweschet</w:t>
      </w:r>
      <w:proofErr w:type="spellEnd"/>
      <w:r>
        <w:t xml:space="preserve"> figuriert </w:t>
      </w:r>
      <w:proofErr w:type="spellStart"/>
      <w:r>
        <w:t>Leviti</w:t>
      </w:r>
      <w:proofErr w:type="spellEnd"/>
      <w:r>
        <w:t xml:space="preserve">. am 4. 14. und 16. </w:t>
      </w:r>
    </w:p>
    <w:p w14:paraId="46E0A2D8" w14:textId="77777777" w:rsidR="003154BD" w:rsidRDefault="003154BD" w:rsidP="003154BD">
      <w:pPr>
        <w:pStyle w:val="StandardWeb"/>
      </w:pPr>
      <w:r>
        <w:t xml:space="preserve">Denn </w:t>
      </w:r>
      <w:proofErr w:type="spellStart"/>
      <w:r>
        <w:t>gott</w:t>
      </w:r>
      <w:proofErr w:type="spellEnd"/>
      <w:r>
        <w:t xml:space="preserve"> verhieß / das er seyn New </w:t>
      </w:r>
      <w:proofErr w:type="spellStart"/>
      <w:r>
        <w:t>testament</w:t>
      </w:r>
      <w:proofErr w:type="spellEnd"/>
      <w:r>
        <w:t xml:space="preserve"> im </w:t>
      </w:r>
      <w:proofErr w:type="spellStart"/>
      <w:r>
        <w:t>hertzen</w:t>
      </w:r>
      <w:proofErr w:type="spellEnd"/>
      <w:r>
        <w:t xml:space="preserve"> geben </w:t>
      </w:r>
      <w:proofErr w:type="spellStart"/>
      <w:r>
        <w:t>wolt</w:t>
      </w:r>
      <w:proofErr w:type="spellEnd"/>
      <w:r>
        <w:t xml:space="preserve"> / und den </w:t>
      </w:r>
      <w:proofErr w:type="spellStart"/>
      <w:r>
        <w:t>sündern</w:t>
      </w:r>
      <w:proofErr w:type="spellEnd"/>
      <w:r>
        <w:t xml:space="preserve"> </w:t>
      </w:r>
      <w:proofErr w:type="spellStart"/>
      <w:r>
        <w:t>gnedig</w:t>
      </w:r>
      <w:proofErr w:type="spellEnd"/>
      <w:r>
        <w:t xml:space="preserve"> seyn / und </w:t>
      </w:r>
      <w:proofErr w:type="spellStart"/>
      <w:r>
        <w:t>jrer</w:t>
      </w:r>
      <w:proofErr w:type="spellEnd"/>
      <w:r>
        <w:t xml:space="preserve"> </w:t>
      </w:r>
      <w:proofErr w:type="spellStart"/>
      <w:r>
        <w:t>sünd</w:t>
      </w:r>
      <w:proofErr w:type="spellEnd"/>
      <w:r>
        <w:t xml:space="preserve"> </w:t>
      </w:r>
      <w:proofErr w:type="spellStart"/>
      <w:r>
        <w:t>nitt</w:t>
      </w:r>
      <w:proofErr w:type="spellEnd"/>
      <w:r>
        <w:t xml:space="preserve"> </w:t>
      </w:r>
      <w:proofErr w:type="spellStart"/>
      <w:r>
        <w:t>mer</w:t>
      </w:r>
      <w:proofErr w:type="spellEnd"/>
      <w:r>
        <w:t xml:space="preserve"> </w:t>
      </w:r>
      <w:proofErr w:type="spellStart"/>
      <w:r>
        <w:t>dencken</w:t>
      </w:r>
      <w:proofErr w:type="spellEnd"/>
      <w:r>
        <w:t xml:space="preserve"> </w:t>
      </w:r>
      <w:proofErr w:type="spellStart"/>
      <w:r>
        <w:t>Hiere</w:t>
      </w:r>
      <w:proofErr w:type="spellEnd"/>
      <w:r>
        <w:t xml:space="preserve">. 31. Hebre. 8. </w:t>
      </w:r>
    </w:p>
    <w:p w14:paraId="32D406EB" w14:textId="77777777" w:rsidR="003154BD" w:rsidRDefault="003154BD" w:rsidP="003154BD">
      <w:pPr>
        <w:pStyle w:val="StandardWeb"/>
      </w:pPr>
      <w:r>
        <w:t xml:space="preserve">Es </w:t>
      </w:r>
      <w:proofErr w:type="spellStart"/>
      <w:r>
        <w:t>seynd</w:t>
      </w:r>
      <w:proofErr w:type="spellEnd"/>
      <w:r>
        <w:t xml:space="preserve"> </w:t>
      </w:r>
      <w:proofErr w:type="spellStart"/>
      <w:r>
        <w:t>zwu</w:t>
      </w:r>
      <w:proofErr w:type="spellEnd"/>
      <w:r>
        <w:t xml:space="preserve"> </w:t>
      </w:r>
      <w:proofErr w:type="spellStart"/>
      <w:r>
        <w:t>eygenschafften</w:t>
      </w:r>
      <w:proofErr w:type="spellEnd"/>
      <w:r>
        <w:t xml:space="preserve"> / des </w:t>
      </w:r>
      <w:proofErr w:type="spellStart"/>
      <w:r>
        <w:t>Newen</w:t>
      </w:r>
      <w:proofErr w:type="spellEnd"/>
      <w:r>
        <w:t xml:space="preserve"> Testamentes. Eine / das </w:t>
      </w:r>
      <w:proofErr w:type="spellStart"/>
      <w:r>
        <w:t>got</w:t>
      </w:r>
      <w:proofErr w:type="spellEnd"/>
      <w:r>
        <w:t xml:space="preserve"> seine </w:t>
      </w:r>
      <w:proofErr w:type="spellStart"/>
      <w:r>
        <w:t>gesetz</w:t>
      </w:r>
      <w:proofErr w:type="spellEnd"/>
      <w:r>
        <w:t xml:space="preserve"> ins </w:t>
      </w:r>
      <w:proofErr w:type="spellStart"/>
      <w:r>
        <w:t>hertz</w:t>
      </w:r>
      <w:proofErr w:type="spellEnd"/>
      <w:r>
        <w:t xml:space="preserve"> </w:t>
      </w:r>
      <w:proofErr w:type="spellStart"/>
      <w:r>
        <w:t>wolt</w:t>
      </w:r>
      <w:proofErr w:type="spellEnd"/>
      <w:r>
        <w:t xml:space="preserve"> </w:t>
      </w:r>
      <w:proofErr w:type="spellStart"/>
      <w:r>
        <w:t>schreyben</w:t>
      </w:r>
      <w:proofErr w:type="spellEnd"/>
      <w:r>
        <w:t xml:space="preserve"> / die ander das die </w:t>
      </w:r>
      <w:proofErr w:type="spellStart"/>
      <w:r>
        <w:t>vergebung</w:t>
      </w:r>
      <w:proofErr w:type="spellEnd"/>
      <w:r>
        <w:t xml:space="preserve"> der </w:t>
      </w:r>
      <w:proofErr w:type="spellStart"/>
      <w:r>
        <w:t>sünden</w:t>
      </w:r>
      <w:proofErr w:type="spellEnd"/>
      <w:r>
        <w:t xml:space="preserve"> / dem selben </w:t>
      </w:r>
      <w:proofErr w:type="spellStart"/>
      <w:r>
        <w:t>einschreyben</w:t>
      </w:r>
      <w:proofErr w:type="spellEnd"/>
      <w:r>
        <w:t xml:space="preserve"> ins </w:t>
      </w:r>
      <w:proofErr w:type="spellStart"/>
      <w:r>
        <w:t>hertz</w:t>
      </w:r>
      <w:proofErr w:type="spellEnd"/>
      <w:r>
        <w:t xml:space="preserve"> / so gewiß nachfolgen </w:t>
      </w:r>
      <w:proofErr w:type="spellStart"/>
      <w:r>
        <w:t>solt</w:t>
      </w:r>
      <w:proofErr w:type="spellEnd"/>
      <w:r>
        <w:t xml:space="preserve"> / das Gott der </w:t>
      </w:r>
      <w:proofErr w:type="spellStart"/>
      <w:r>
        <w:t>sünden</w:t>
      </w:r>
      <w:proofErr w:type="spellEnd"/>
      <w:r>
        <w:t xml:space="preserve"> nichts </w:t>
      </w:r>
      <w:proofErr w:type="spellStart"/>
      <w:r>
        <w:t>mer</w:t>
      </w:r>
      <w:proofErr w:type="spellEnd"/>
      <w:r>
        <w:t xml:space="preserve"> will </w:t>
      </w:r>
      <w:proofErr w:type="spellStart"/>
      <w:r>
        <w:t>gedencken</w:t>
      </w:r>
      <w:proofErr w:type="spellEnd"/>
      <w:r>
        <w:t xml:space="preserve"> </w:t>
      </w:r>
      <w:proofErr w:type="spellStart"/>
      <w:r>
        <w:t>Hiere</w:t>
      </w:r>
      <w:proofErr w:type="spellEnd"/>
      <w:r>
        <w:t xml:space="preserve">. 31. Esai. 43. </w:t>
      </w:r>
    </w:p>
    <w:p w14:paraId="0B1A4608" w14:textId="77777777" w:rsidR="003154BD" w:rsidRDefault="003154BD" w:rsidP="003154BD">
      <w:pPr>
        <w:pStyle w:val="StandardWeb"/>
      </w:pPr>
      <w:r>
        <w:t xml:space="preserve">Das </w:t>
      </w:r>
      <w:proofErr w:type="spellStart"/>
      <w:r>
        <w:t>got</w:t>
      </w:r>
      <w:proofErr w:type="spellEnd"/>
      <w:r>
        <w:t xml:space="preserve"> ins </w:t>
      </w:r>
      <w:proofErr w:type="spellStart"/>
      <w:r>
        <w:t>hertz</w:t>
      </w:r>
      <w:proofErr w:type="spellEnd"/>
      <w:r>
        <w:t xml:space="preserve"> </w:t>
      </w:r>
      <w:proofErr w:type="spellStart"/>
      <w:r>
        <w:t>schreybt</w:t>
      </w:r>
      <w:proofErr w:type="spellEnd"/>
      <w:r>
        <w:t xml:space="preserve"> / das ist die </w:t>
      </w:r>
      <w:proofErr w:type="spellStart"/>
      <w:r>
        <w:t>offenbarung</w:t>
      </w:r>
      <w:proofErr w:type="spellEnd"/>
      <w:r>
        <w:t xml:space="preserve"> </w:t>
      </w:r>
      <w:proofErr w:type="spellStart"/>
      <w:r>
        <w:t>seynes</w:t>
      </w:r>
      <w:proofErr w:type="spellEnd"/>
      <w:r>
        <w:t xml:space="preserve"> Suns / ein </w:t>
      </w:r>
      <w:proofErr w:type="spellStart"/>
      <w:r>
        <w:t>kunst</w:t>
      </w:r>
      <w:proofErr w:type="spellEnd"/>
      <w:r>
        <w:t xml:space="preserve"> oder verstand </w:t>
      </w:r>
      <w:proofErr w:type="spellStart"/>
      <w:r>
        <w:t>seynes</w:t>
      </w:r>
      <w:proofErr w:type="spellEnd"/>
      <w:r>
        <w:t xml:space="preserve"> </w:t>
      </w:r>
      <w:proofErr w:type="spellStart"/>
      <w:r>
        <w:t>opffers</w:t>
      </w:r>
      <w:proofErr w:type="spellEnd"/>
      <w:r>
        <w:t xml:space="preserve"> und </w:t>
      </w:r>
      <w:proofErr w:type="spellStart"/>
      <w:r>
        <w:t>seynes</w:t>
      </w:r>
      <w:proofErr w:type="spellEnd"/>
      <w:r>
        <w:t xml:space="preserve"> vergossen </w:t>
      </w:r>
      <w:proofErr w:type="spellStart"/>
      <w:r>
        <w:t>bluts</w:t>
      </w:r>
      <w:proofErr w:type="spellEnd"/>
      <w:r>
        <w:t xml:space="preserve"> / </w:t>
      </w:r>
      <w:proofErr w:type="spellStart"/>
      <w:r>
        <w:t>woelchen</w:t>
      </w:r>
      <w:proofErr w:type="spellEnd"/>
      <w:r>
        <w:t xml:space="preserve"> verstand der </w:t>
      </w:r>
      <w:proofErr w:type="spellStart"/>
      <w:r>
        <w:t>vater</w:t>
      </w:r>
      <w:proofErr w:type="spellEnd"/>
      <w:r>
        <w:t xml:space="preserve"> allein gibt Joan. 6. Math. 11. Das ist der glaub oder das </w:t>
      </w:r>
      <w:proofErr w:type="spellStart"/>
      <w:r>
        <w:t>hertzlich</w:t>
      </w:r>
      <w:proofErr w:type="spellEnd"/>
      <w:r>
        <w:t xml:space="preserve"> und lebendig </w:t>
      </w:r>
      <w:proofErr w:type="spellStart"/>
      <w:r>
        <w:t>erkanntnuß</w:t>
      </w:r>
      <w:proofErr w:type="spellEnd"/>
      <w:r>
        <w:t xml:space="preserve"> des </w:t>
      </w:r>
      <w:proofErr w:type="spellStart"/>
      <w:r>
        <w:t>todts</w:t>
      </w:r>
      <w:proofErr w:type="spellEnd"/>
      <w:r>
        <w:t xml:space="preserve"> </w:t>
      </w:r>
      <w:proofErr w:type="spellStart"/>
      <w:r>
        <w:t>unn</w:t>
      </w:r>
      <w:proofErr w:type="spellEnd"/>
      <w:r>
        <w:t xml:space="preserve"> vergossen </w:t>
      </w:r>
      <w:proofErr w:type="spellStart"/>
      <w:r>
        <w:t>bluts</w:t>
      </w:r>
      <w:proofErr w:type="spellEnd"/>
      <w:r>
        <w:t xml:space="preserve"> Christi / Also wirft Christus als ein </w:t>
      </w:r>
      <w:proofErr w:type="spellStart"/>
      <w:r>
        <w:t>geystlicher</w:t>
      </w:r>
      <w:proofErr w:type="spellEnd"/>
      <w:r>
        <w:t xml:space="preserve"> </w:t>
      </w:r>
      <w:proofErr w:type="spellStart"/>
      <w:r>
        <w:t>priester</w:t>
      </w:r>
      <w:proofErr w:type="spellEnd"/>
      <w:r>
        <w:t xml:space="preserve"> / (durch den </w:t>
      </w:r>
      <w:proofErr w:type="spellStart"/>
      <w:r>
        <w:t>heyligen</w:t>
      </w:r>
      <w:proofErr w:type="spellEnd"/>
      <w:r>
        <w:t xml:space="preserve"> </w:t>
      </w:r>
      <w:proofErr w:type="spellStart"/>
      <w:r>
        <w:t>geyst</w:t>
      </w:r>
      <w:proofErr w:type="spellEnd"/>
      <w:r>
        <w:t xml:space="preserve">) seyn </w:t>
      </w:r>
      <w:proofErr w:type="spellStart"/>
      <w:r>
        <w:t>blut</w:t>
      </w:r>
      <w:proofErr w:type="spellEnd"/>
      <w:r>
        <w:t xml:space="preserve"> in die </w:t>
      </w:r>
      <w:proofErr w:type="spellStart"/>
      <w:r>
        <w:t>hertzen</w:t>
      </w:r>
      <w:proofErr w:type="spellEnd"/>
      <w:r>
        <w:t xml:space="preserve"> / </w:t>
      </w:r>
      <w:proofErr w:type="spellStart"/>
      <w:r>
        <w:t>seelen</w:t>
      </w:r>
      <w:proofErr w:type="spellEnd"/>
      <w:r>
        <w:t xml:space="preserve"> / und gewissen / </w:t>
      </w:r>
      <w:proofErr w:type="spellStart"/>
      <w:r>
        <w:t>unnd</w:t>
      </w:r>
      <w:proofErr w:type="spellEnd"/>
      <w:r>
        <w:t xml:space="preserve"> </w:t>
      </w:r>
      <w:proofErr w:type="spellStart"/>
      <w:r>
        <w:t>reyniget</w:t>
      </w:r>
      <w:proofErr w:type="spellEnd"/>
      <w:r>
        <w:t xml:space="preserve"> unsere </w:t>
      </w:r>
      <w:proofErr w:type="spellStart"/>
      <w:r>
        <w:t>hertzen</w:t>
      </w:r>
      <w:proofErr w:type="spellEnd"/>
      <w:r>
        <w:t xml:space="preserve"> </w:t>
      </w:r>
      <w:proofErr w:type="spellStart"/>
      <w:r>
        <w:t>unnd</w:t>
      </w:r>
      <w:proofErr w:type="spellEnd"/>
      <w:r>
        <w:t xml:space="preserve"> gewissen / durch den glauben </w:t>
      </w:r>
      <w:proofErr w:type="spellStart"/>
      <w:r>
        <w:t>Acto</w:t>
      </w:r>
      <w:proofErr w:type="spellEnd"/>
      <w:r>
        <w:t xml:space="preserve">. 15. Roma. 3. </w:t>
      </w:r>
    </w:p>
    <w:p w14:paraId="09FD6086" w14:textId="77777777" w:rsidR="003154BD" w:rsidRDefault="003154BD" w:rsidP="003154BD">
      <w:pPr>
        <w:pStyle w:val="StandardWeb"/>
      </w:pPr>
      <w:proofErr w:type="spellStart"/>
      <w:r>
        <w:t>Diser</w:t>
      </w:r>
      <w:proofErr w:type="spellEnd"/>
      <w:r>
        <w:t xml:space="preserve"> </w:t>
      </w:r>
      <w:proofErr w:type="spellStart"/>
      <w:r>
        <w:t>offenbarung</w:t>
      </w:r>
      <w:proofErr w:type="spellEnd"/>
      <w:r>
        <w:t xml:space="preserve"> / oder dem </w:t>
      </w:r>
      <w:proofErr w:type="spellStart"/>
      <w:r>
        <w:t>newen</w:t>
      </w:r>
      <w:proofErr w:type="spellEnd"/>
      <w:r>
        <w:t xml:space="preserve"> </w:t>
      </w:r>
      <w:proofErr w:type="spellStart"/>
      <w:r>
        <w:t>gesetz</w:t>
      </w:r>
      <w:proofErr w:type="spellEnd"/>
      <w:r>
        <w:t xml:space="preserve"> </w:t>
      </w:r>
      <w:proofErr w:type="spellStart"/>
      <w:r>
        <w:t>volgt</w:t>
      </w:r>
      <w:proofErr w:type="spellEnd"/>
      <w:r>
        <w:t xml:space="preserve"> als bald die </w:t>
      </w:r>
      <w:proofErr w:type="spellStart"/>
      <w:r>
        <w:t>vergebung</w:t>
      </w:r>
      <w:proofErr w:type="spellEnd"/>
      <w:r>
        <w:t xml:space="preserve"> der </w:t>
      </w:r>
      <w:proofErr w:type="spellStart"/>
      <w:r>
        <w:t>sünd</w:t>
      </w:r>
      <w:proofErr w:type="spellEnd"/>
      <w:r>
        <w:t xml:space="preserve"> / so </w:t>
      </w:r>
      <w:proofErr w:type="spellStart"/>
      <w:r>
        <w:t>gnugsam</w:t>
      </w:r>
      <w:proofErr w:type="spellEnd"/>
      <w:r>
        <w:t xml:space="preserve"> / und in solcher </w:t>
      </w:r>
      <w:proofErr w:type="spellStart"/>
      <w:r>
        <w:t>vorküntlicheit</w:t>
      </w:r>
      <w:proofErr w:type="spellEnd"/>
      <w:r>
        <w:t xml:space="preserve"> / </w:t>
      </w:r>
      <w:proofErr w:type="spellStart"/>
      <w:r>
        <w:t>sicherheit</w:t>
      </w:r>
      <w:proofErr w:type="spellEnd"/>
      <w:r>
        <w:t xml:space="preserve"> / das der </w:t>
      </w:r>
      <w:proofErr w:type="spellStart"/>
      <w:r>
        <w:t>mensch</w:t>
      </w:r>
      <w:proofErr w:type="spellEnd"/>
      <w:r>
        <w:t xml:space="preserve"> </w:t>
      </w:r>
      <w:proofErr w:type="spellStart"/>
      <w:r>
        <w:t>eygentlich</w:t>
      </w:r>
      <w:proofErr w:type="spellEnd"/>
      <w:r>
        <w:t xml:space="preserve"> </w:t>
      </w:r>
      <w:proofErr w:type="spellStart"/>
      <w:r>
        <w:t>empfinddt</w:t>
      </w:r>
      <w:proofErr w:type="spellEnd"/>
      <w:r>
        <w:t xml:space="preserve"> / das </w:t>
      </w:r>
      <w:proofErr w:type="spellStart"/>
      <w:r>
        <w:t>gott</w:t>
      </w:r>
      <w:proofErr w:type="spellEnd"/>
      <w:r>
        <w:t xml:space="preserve"> keiner </w:t>
      </w:r>
      <w:proofErr w:type="spellStart"/>
      <w:r>
        <w:t>sünden</w:t>
      </w:r>
      <w:proofErr w:type="spellEnd"/>
      <w:r>
        <w:t xml:space="preserve"> </w:t>
      </w:r>
      <w:proofErr w:type="spellStart"/>
      <w:r>
        <w:t>meer</w:t>
      </w:r>
      <w:proofErr w:type="spellEnd"/>
      <w:r>
        <w:t xml:space="preserve"> </w:t>
      </w:r>
      <w:proofErr w:type="spellStart"/>
      <w:r>
        <w:t>gedenckt</w:t>
      </w:r>
      <w:proofErr w:type="spellEnd"/>
      <w:r>
        <w:t xml:space="preserve"> / Also </w:t>
      </w:r>
      <w:proofErr w:type="spellStart"/>
      <w:r>
        <w:t>reyniget</w:t>
      </w:r>
      <w:proofErr w:type="spellEnd"/>
      <w:r>
        <w:t xml:space="preserve"> Gott / durch den glauben / </w:t>
      </w:r>
      <w:proofErr w:type="spellStart"/>
      <w:r>
        <w:t>auß</w:t>
      </w:r>
      <w:proofErr w:type="spellEnd"/>
      <w:r>
        <w:t xml:space="preserve"> vergossen </w:t>
      </w:r>
      <w:proofErr w:type="spellStart"/>
      <w:r>
        <w:t>blut</w:t>
      </w:r>
      <w:proofErr w:type="spellEnd"/>
      <w:r>
        <w:t xml:space="preserve"> Christi </w:t>
      </w:r>
      <w:proofErr w:type="spellStart"/>
      <w:r>
        <w:t>Acto</w:t>
      </w:r>
      <w:proofErr w:type="spellEnd"/>
      <w:r>
        <w:t xml:space="preserve">. 15. Roma. 3. </w:t>
      </w:r>
    </w:p>
    <w:p w14:paraId="586CB052" w14:textId="77777777" w:rsidR="003154BD" w:rsidRDefault="003154BD" w:rsidP="003154BD">
      <w:pPr>
        <w:pStyle w:val="StandardWeb"/>
      </w:pPr>
      <w:proofErr w:type="spellStart"/>
      <w:r>
        <w:t>Darumb</w:t>
      </w:r>
      <w:proofErr w:type="spellEnd"/>
      <w:r>
        <w:t xml:space="preserve"> </w:t>
      </w:r>
      <w:proofErr w:type="spellStart"/>
      <w:r>
        <w:t>muessen</w:t>
      </w:r>
      <w:proofErr w:type="spellEnd"/>
      <w:r>
        <w:t xml:space="preserve"> wir mit vollem glauben </w:t>
      </w:r>
      <w:proofErr w:type="spellStart"/>
      <w:r>
        <w:t>hertzu</w:t>
      </w:r>
      <w:proofErr w:type="spellEnd"/>
      <w:r>
        <w:t xml:space="preserve"> </w:t>
      </w:r>
      <w:proofErr w:type="spellStart"/>
      <w:r>
        <w:t>geen</w:t>
      </w:r>
      <w:proofErr w:type="spellEnd"/>
      <w:r>
        <w:t xml:space="preserve"> Heb. 10. und nicht mit den </w:t>
      </w:r>
      <w:proofErr w:type="spellStart"/>
      <w:r>
        <w:t>fuessen</w:t>
      </w:r>
      <w:proofErr w:type="spellEnd"/>
      <w:r>
        <w:t xml:space="preserve"> / wir </w:t>
      </w:r>
      <w:proofErr w:type="spellStart"/>
      <w:r>
        <w:t>muessen</w:t>
      </w:r>
      <w:proofErr w:type="spellEnd"/>
      <w:r>
        <w:t xml:space="preserve"> das </w:t>
      </w:r>
      <w:proofErr w:type="spellStart"/>
      <w:r>
        <w:t>blut</w:t>
      </w:r>
      <w:proofErr w:type="spellEnd"/>
      <w:r>
        <w:t xml:space="preserve"> des </w:t>
      </w:r>
      <w:proofErr w:type="spellStart"/>
      <w:r>
        <w:t>Creützes</w:t>
      </w:r>
      <w:proofErr w:type="spellEnd"/>
      <w:r>
        <w:t xml:space="preserve"> Christi / mit unserem </w:t>
      </w:r>
      <w:proofErr w:type="spellStart"/>
      <w:r>
        <w:t>hertzen</w:t>
      </w:r>
      <w:proofErr w:type="spellEnd"/>
      <w:r>
        <w:t xml:space="preserve"> </w:t>
      </w:r>
      <w:proofErr w:type="spellStart"/>
      <w:r>
        <w:t>schoepffen</w:t>
      </w:r>
      <w:proofErr w:type="spellEnd"/>
      <w:r>
        <w:t xml:space="preserve"> / </w:t>
      </w:r>
      <w:proofErr w:type="spellStart"/>
      <w:r>
        <w:t>unnd</w:t>
      </w:r>
      <w:proofErr w:type="spellEnd"/>
      <w:r>
        <w:t xml:space="preserve"> nicht das </w:t>
      </w:r>
      <w:proofErr w:type="spellStart"/>
      <w:r>
        <w:t>blut</w:t>
      </w:r>
      <w:proofErr w:type="spellEnd"/>
      <w:r>
        <w:t xml:space="preserve"> in dem </w:t>
      </w:r>
      <w:proofErr w:type="spellStart"/>
      <w:r>
        <w:t>leyb</w:t>
      </w:r>
      <w:proofErr w:type="spellEnd"/>
      <w:r>
        <w:t xml:space="preserve"> Christi / oder im Kelch </w:t>
      </w:r>
      <w:proofErr w:type="spellStart"/>
      <w:r>
        <w:t>schoepffen</w:t>
      </w:r>
      <w:proofErr w:type="spellEnd"/>
      <w:r>
        <w:t xml:space="preserve"> mit dem maul. So wirs anders für ein blutt des </w:t>
      </w:r>
      <w:proofErr w:type="spellStart"/>
      <w:r>
        <w:t>Newen</w:t>
      </w:r>
      <w:proofErr w:type="spellEnd"/>
      <w:r>
        <w:t xml:space="preserve"> </w:t>
      </w:r>
      <w:proofErr w:type="spellStart"/>
      <w:r>
        <w:t>testamentes</w:t>
      </w:r>
      <w:proofErr w:type="spellEnd"/>
      <w:r>
        <w:t xml:space="preserve"> </w:t>
      </w:r>
      <w:proofErr w:type="spellStart"/>
      <w:r>
        <w:t>woellen</w:t>
      </w:r>
      <w:proofErr w:type="spellEnd"/>
      <w:r>
        <w:t xml:space="preserve"> halten / als ein </w:t>
      </w:r>
      <w:proofErr w:type="spellStart"/>
      <w:r>
        <w:t>blut</w:t>
      </w:r>
      <w:proofErr w:type="spellEnd"/>
      <w:r>
        <w:t xml:space="preserve"> ist des </w:t>
      </w:r>
      <w:proofErr w:type="spellStart"/>
      <w:r>
        <w:t>warhafftigen</w:t>
      </w:r>
      <w:proofErr w:type="spellEnd"/>
      <w:r>
        <w:t xml:space="preserve"> </w:t>
      </w:r>
      <w:proofErr w:type="spellStart"/>
      <w:r>
        <w:t>goetlichen</w:t>
      </w:r>
      <w:proofErr w:type="spellEnd"/>
      <w:r>
        <w:t xml:space="preserve"> </w:t>
      </w:r>
      <w:proofErr w:type="spellStart"/>
      <w:r>
        <w:t>Neuwen</w:t>
      </w:r>
      <w:proofErr w:type="spellEnd"/>
      <w:r>
        <w:t xml:space="preserve"> </w:t>
      </w:r>
      <w:proofErr w:type="spellStart"/>
      <w:r>
        <w:t>testamentes</w:t>
      </w:r>
      <w:proofErr w:type="spellEnd"/>
      <w:r>
        <w:t xml:space="preserve">. </w:t>
      </w:r>
    </w:p>
    <w:p w14:paraId="5CB52A1B" w14:textId="77777777" w:rsidR="003154BD" w:rsidRDefault="003154BD" w:rsidP="003154BD">
      <w:pPr>
        <w:pStyle w:val="StandardWeb"/>
      </w:pPr>
      <w:proofErr w:type="spellStart"/>
      <w:r>
        <w:t>Disen</w:t>
      </w:r>
      <w:proofErr w:type="spellEnd"/>
      <w:r>
        <w:t xml:space="preserve"> glauben / und </w:t>
      </w:r>
      <w:proofErr w:type="spellStart"/>
      <w:r>
        <w:t>dise</w:t>
      </w:r>
      <w:proofErr w:type="spellEnd"/>
      <w:r>
        <w:t xml:space="preserve"> </w:t>
      </w:r>
      <w:proofErr w:type="spellStart"/>
      <w:r>
        <w:t>art</w:t>
      </w:r>
      <w:proofErr w:type="spellEnd"/>
      <w:r>
        <w:t xml:space="preserve"> des </w:t>
      </w:r>
      <w:proofErr w:type="spellStart"/>
      <w:r>
        <w:t>Newen</w:t>
      </w:r>
      <w:proofErr w:type="spellEnd"/>
      <w:r>
        <w:t xml:space="preserve"> </w:t>
      </w:r>
      <w:proofErr w:type="spellStart"/>
      <w:r>
        <w:t>testamentes</w:t>
      </w:r>
      <w:proofErr w:type="spellEnd"/>
      <w:r>
        <w:t xml:space="preserve"> / </w:t>
      </w:r>
      <w:proofErr w:type="spellStart"/>
      <w:r>
        <w:t>verwuestet</w:t>
      </w:r>
      <w:proofErr w:type="spellEnd"/>
      <w:r>
        <w:t xml:space="preserve"> der New Bapst / und machet uns </w:t>
      </w:r>
      <w:proofErr w:type="spellStart"/>
      <w:r>
        <w:t>auß</w:t>
      </w:r>
      <w:proofErr w:type="spellEnd"/>
      <w:r>
        <w:t xml:space="preserve"> dem </w:t>
      </w:r>
      <w:proofErr w:type="spellStart"/>
      <w:r>
        <w:t>blut</w:t>
      </w:r>
      <w:proofErr w:type="spellEnd"/>
      <w:r>
        <w:t xml:space="preserve"> des </w:t>
      </w:r>
      <w:proofErr w:type="spellStart"/>
      <w:r>
        <w:t>geystlichen</w:t>
      </w:r>
      <w:proofErr w:type="spellEnd"/>
      <w:r>
        <w:t xml:space="preserve"> </w:t>
      </w:r>
      <w:proofErr w:type="spellStart"/>
      <w:r>
        <w:t>truncks</w:t>
      </w:r>
      <w:proofErr w:type="spellEnd"/>
      <w:r>
        <w:t xml:space="preserve"> / </w:t>
      </w:r>
      <w:proofErr w:type="spellStart"/>
      <w:r>
        <w:t>unnd</w:t>
      </w:r>
      <w:proofErr w:type="spellEnd"/>
      <w:r>
        <w:t xml:space="preserve"> der </w:t>
      </w:r>
      <w:proofErr w:type="spellStart"/>
      <w:r>
        <w:t>geystlichen</w:t>
      </w:r>
      <w:proofErr w:type="spellEnd"/>
      <w:r>
        <w:t xml:space="preserve"> </w:t>
      </w:r>
      <w:proofErr w:type="spellStart"/>
      <w:r>
        <w:t>besprengung</w:t>
      </w:r>
      <w:proofErr w:type="spellEnd"/>
      <w:r>
        <w:t xml:space="preserve"> / Ein </w:t>
      </w:r>
      <w:proofErr w:type="spellStart"/>
      <w:r>
        <w:t>blut</w:t>
      </w:r>
      <w:proofErr w:type="spellEnd"/>
      <w:r>
        <w:t xml:space="preserve"> des </w:t>
      </w:r>
      <w:proofErr w:type="spellStart"/>
      <w:r>
        <w:t>leyblichen</w:t>
      </w:r>
      <w:proofErr w:type="spellEnd"/>
      <w:r>
        <w:t xml:space="preserve"> </w:t>
      </w:r>
      <w:proofErr w:type="spellStart"/>
      <w:r>
        <w:t>trancks</w:t>
      </w:r>
      <w:proofErr w:type="spellEnd"/>
      <w:r>
        <w:t xml:space="preserve"> / und der </w:t>
      </w:r>
      <w:proofErr w:type="spellStart"/>
      <w:r>
        <w:t>leyblichen</w:t>
      </w:r>
      <w:proofErr w:type="spellEnd"/>
      <w:r>
        <w:t xml:space="preserve"> </w:t>
      </w:r>
      <w:proofErr w:type="spellStart"/>
      <w:r>
        <w:t>besprengung</w:t>
      </w:r>
      <w:proofErr w:type="spellEnd"/>
      <w:r>
        <w:t xml:space="preserve"> und </w:t>
      </w:r>
      <w:proofErr w:type="spellStart"/>
      <w:r>
        <w:t>kürtzlich</w:t>
      </w:r>
      <w:proofErr w:type="spellEnd"/>
      <w:r>
        <w:t xml:space="preserve"> ein blutt des Alten </w:t>
      </w:r>
      <w:proofErr w:type="spellStart"/>
      <w:r>
        <w:t>testamentes</w:t>
      </w:r>
      <w:proofErr w:type="spellEnd"/>
      <w:r>
        <w:t xml:space="preserve"> / wider all </w:t>
      </w:r>
      <w:proofErr w:type="spellStart"/>
      <w:r>
        <w:t>geschrifften</w:t>
      </w:r>
      <w:proofErr w:type="spellEnd"/>
      <w:r>
        <w:t xml:space="preserve"> Gottes / die vom blutt des </w:t>
      </w:r>
      <w:proofErr w:type="spellStart"/>
      <w:r>
        <w:t>Newen</w:t>
      </w:r>
      <w:proofErr w:type="spellEnd"/>
      <w:r>
        <w:t xml:space="preserve"> Testamentes </w:t>
      </w:r>
      <w:proofErr w:type="spellStart"/>
      <w:r>
        <w:t>schreyben</w:t>
      </w:r>
      <w:proofErr w:type="spellEnd"/>
      <w:r>
        <w:t xml:space="preserve"> / sonderlich wider </w:t>
      </w:r>
      <w:proofErr w:type="spellStart"/>
      <w:r>
        <w:t>dise</w:t>
      </w:r>
      <w:proofErr w:type="spellEnd"/>
      <w:r>
        <w:t xml:space="preserve"> / das ist mein blutt / des </w:t>
      </w:r>
      <w:proofErr w:type="spellStart"/>
      <w:r>
        <w:t>neüwen</w:t>
      </w:r>
      <w:proofErr w:type="spellEnd"/>
      <w:r>
        <w:t xml:space="preserve"> </w:t>
      </w:r>
      <w:proofErr w:type="spellStart"/>
      <w:r>
        <w:t>testamentes</w:t>
      </w:r>
      <w:proofErr w:type="spellEnd"/>
      <w:r>
        <w:t xml:space="preserve"> / </w:t>
      </w:r>
      <w:proofErr w:type="spellStart"/>
      <w:r>
        <w:t>woelchs</w:t>
      </w:r>
      <w:proofErr w:type="spellEnd"/>
      <w:r>
        <w:t xml:space="preserve"> vergossen </w:t>
      </w:r>
      <w:proofErr w:type="spellStart"/>
      <w:r>
        <w:t>wirdt</w:t>
      </w:r>
      <w:proofErr w:type="spellEnd"/>
      <w:r>
        <w:t xml:space="preserve"> für euch und für </w:t>
      </w:r>
      <w:proofErr w:type="spellStart"/>
      <w:r>
        <w:t>vil</w:t>
      </w:r>
      <w:proofErr w:type="spellEnd"/>
      <w:r>
        <w:t xml:space="preserve"> / in </w:t>
      </w:r>
      <w:proofErr w:type="spellStart"/>
      <w:r>
        <w:t>vergebung</w:t>
      </w:r>
      <w:proofErr w:type="spellEnd"/>
      <w:r>
        <w:t xml:space="preserve"> der </w:t>
      </w:r>
      <w:proofErr w:type="spellStart"/>
      <w:r>
        <w:t>sünden</w:t>
      </w:r>
      <w:proofErr w:type="spellEnd"/>
      <w:r>
        <w:t xml:space="preserve"> / </w:t>
      </w:r>
      <w:proofErr w:type="spellStart"/>
      <w:r>
        <w:t>dieweyl</w:t>
      </w:r>
      <w:proofErr w:type="spellEnd"/>
      <w:r>
        <w:t xml:space="preserve"> Christus durch </w:t>
      </w:r>
      <w:proofErr w:type="spellStart"/>
      <w:r>
        <w:t>dise</w:t>
      </w:r>
      <w:proofErr w:type="spellEnd"/>
      <w:r>
        <w:t xml:space="preserve"> rede (das in </w:t>
      </w:r>
      <w:proofErr w:type="spellStart"/>
      <w:r>
        <w:t>vergebung</w:t>
      </w:r>
      <w:proofErr w:type="spellEnd"/>
      <w:r>
        <w:t xml:space="preserve"> der </w:t>
      </w:r>
      <w:proofErr w:type="spellStart"/>
      <w:r>
        <w:t>sünden</w:t>
      </w:r>
      <w:proofErr w:type="spellEnd"/>
      <w:r>
        <w:t xml:space="preserve"> </w:t>
      </w:r>
      <w:proofErr w:type="spellStart"/>
      <w:r>
        <w:t>wirdt</w:t>
      </w:r>
      <w:proofErr w:type="spellEnd"/>
      <w:r>
        <w:t xml:space="preserve"> vergossen) </w:t>
      </w:r>
      <w:proofErr w:type="spellStart"/>
      <w:r>
        <w:t>offentlich</w:t>
      </w:r>
      <w:proofErr w:type="spellEnd"/>
      <w:r>
        <w:t xml:space="preserve"> </w:t>
      </w:r>
      <w:proofErr w:type="spellStart"/>
      <w:r>
        <w:t>anzaygt</w:t>
      </w:r>
      <w:proofErr w:type="spellEnd"/>
      <w:r>
        <w:t xml:space="preserve"> / das seyn </w:t>
      </w:r>
      <w:proofErr w:type="spellStart"/>
      <w:r>
        <w:t>blut</w:t>
      </w:r>
      <w:proofErr w:type="spellEnd"/>
      <w:r>
        <w:t xml:space="preserve"> ein </w:t>
      </w:r>
      <w:proofErr w:type="spellStart"/>
      <w:r>
        <w:t>blut</w:t>
      </w:r>
      <w:proofErr w:type="spellEnd"/>
      <w:r>
        <w:t xml:space="preserve"> der </w:t>
      </w:r>
      <w:proofErr w:type="spellStart"/>
      <w:r>
        <w:t>geyster</w:t>
      </w:r>
      <w:proofErr w:type="spellEnd"/>
      <w:r>
        <w:t xml:space="preserve"> / der </w:t>
      </w:r>
      <w:proofErr w:type="spellStart"/>
      <w:r>
        <w:t>seelen</w:t>
      </w:r>
      <w:proofErr w:type="spellEnd"/>
      <w:r>
        <w:t xml:space="preserve"> / der </w:t>
      </w:r>
      <w:proofErr w:type="spellStart"/>
      <w:r>
        <w:t>hertzen</w:t>
      </w:r>
      <w:proofErr w:type="spellEnd"/>
      <w:r>
        <w:t xml:space="preserve"> / und der gewissen seyn / und nicht ein </w:t>
      </w:r>
      <w:proofErr w:type="spellStart"/>
      <w:r>
        <w:t>blut</w:t>
      </w:r>
      <w:proofErr w:type="spellEnd"/>
      <w:r>
        <w:t xml:space="preserve"> des </w:t>
      </w:r>
      <w:proofErr w:type="spellStart"/>
      <w:r>
        <w:t>leybs</w:t>
      </w:r>
      <w:proofErr w:type="spellEnd"/>
      <w:r>
        <w:t xml:space="preserve"> </w:t>
      </w:r>
      <w:proofErr w:type="spellStart"/>
      <w:r>
        <w:t>Apocalip</w:t>
      </w:r>
      <w:proofErr w:type="spellEnd"/>
      <w:r>
        <w:t xml:space="preserve">. 5. und 7. Hebre. 9. und 10. </w:t>
      </w:r>
    </w:p>
    <w:p w14:paraId="2D1D325D" w14:textId="77777777" w:rsidR="003154BD" w:rsidRDefault="003154BD" w:rsidP="003154BD">
      <w:pPr>
        <w:pStyle w:val="StandardWeb"/>
      </w:pPr>
      <w:r>
        <w:t xml:space="preserve">Denn der </w:t>
      </w:r>
      <w:proofErr w:type="spellStart"/>
      <w:r>
        <w:t>new</w:t>
      </w:r>
      <w:proofErr w:type="spellEnd"/>
      <w:r>
        <w:t xml:space="preserve"> Bapst </w:t>
      </w:r>
      <w:proofErr w:type="spellStart"/>
      <w:r>
        <w:t>schreybt</w:t>
      </w:r>
      <w:proofErr w:type="spellEnd"/>
      <w:r>
        <w:t xml:space="preserve"> </w:t>
      </w:r>
      <w:proofErr w:type="spellStart"/>
      <w:r>
        <w:t>darwider</w:t>
      </w:r>
      <w:proofErr w:type="spellEnd"/>
      <w:r>
        <w:t xml:space="preserve"> und spricht / das wir des </w:t>
      </w:r>
      <w:proofErr w:type="spellStart"/>
      <w:r>
        <w:t>herren</w:t>
      </w:r>
      <w:proofErr w:type="spellEnd"/>
      <w:r>
        <w:t xml:space="preserve"> </w:t>
      </w:r>
      <w:proofErr w:type="spellStart"/>
      <w:r>
        <w:t>blut</w:t>
      </w:r>
      <w:proofErr w:type="spellEnd"/>
      <w:r>
        <w:t xml:space="preserve"> </w:t>
      </w:r>
      <w:proofErr w:type="spellStart"/>
      <w:r>
        <w:t>leyblich</w:t>
      </w:r>
      <w:proofErr w:type="spellEnd"/>
      <w:r>
        <w:t xml:space="preserve"> zu einem </w:t>
      </w:r>
      <w:proofErr w:type="spellStart"/>
      <w:r>
        <w:t>newen</w:t>
      </w:r>
      <w:proofErr w:type="spellEnd"/>
      <w:r>
        <w:t xml:space="preserve"> </w:t>
      </w:r>
      <w:proofErr w:type="spellStart"/>
      <w:r>
        <w:t>testament</w:t>
      </w:r>
      <w:proofErr w:type="spellEnd"/>
      <w:r>
        <w:t xml:space="preserve"> sollen </w:t>
      </w:r>
      <w:proofErr w:type="spellStart"/>
      <w:r>
        <w:t>trincken</w:t>
      </w:r>
      <w:proofErr w:type="spellEnd"/>
      <w:r>
        <w:t xml:space="preserve"> / das wider die </w:t>
      </w:r>
      <w:proofErr w:type="spellStart"/>
      <w:r>
        <w:t>art</w:t>
      </w:r>
      <w:proofErr w:type="spellEnd"/>
      <w:r>
        <w:t xml:space="preserve"> / wider die </w:t>
      </w:r>
      <w:proofErr w:type="spellStart"/>
      <w:r>
        <w:t>nattur</w:t>
      </w:r>
      <w:proofErr w:type="spellEnd"/>
      <w:r>
        <w:t xml:space="preserve"> / und wider die </w:t>
      </w:r>
      <w:proofErr w:type="spellStart"/>
      <w:r>
        <w:t>eygenschafft</w:t>
      </w:r>
      <w:proofErr w:type="spellEnd"/>
      <w:r>
        <w:t xml:space="preserve"> ist / des </w:t>
      </w:r>
      <w:proofErr w:type="spellStart"/>
      <w:r>
        <w:t>bluts</w:t>
      </w:r>
      <w:proofErr w:type="spellEnd"/>
      <w:r>
        <w:t xml:space="preserve"> des </w:t>
      </w:r>
      <w:proofErr w:type="spellStart"/>
      <w:r>
        <w:t>newen</w:t>
      </w:r>
      <w:proofErr w:type="spellEnd"/>
      <w:r>
        <w:t xml:space="preserve"> </w:t>
      </w:r>
      <w:proofErr w:type="spellStart"/>
      <w:r>
        <w:t>testamentes</w:t>
      </w:r>
      <w:proofErr w:type="spellEnd"/>
      <w:r>
        <w:t xml:space="preserve"> / Und der Bapst gebraucht auch </w:t>
      </w:r>
      <w:proofErr w:type="spellStart"/>
      <w:r>
        <w:t>eusserlicher</w:t>
      </w:r>
      <w:proofErr w:type="spellEnd"/>
      <w:r>
        <w:t xml:space="preserve"> ding / als einen </w:t>
      </w:r>
      <w:proofErr w:type="spellStart"/>
      <w:r>
        <w:t>eusserlichen</w:t>
      </w:r>
      <w:proofErr w:type="spellEnd"/>
      <w:r>
        <w:t xml:space="preserve"> </w:t>
      </w:r>
      <w:proofErr w:type="spellStart"/>
      <w:r>
        <w:t>kelch</w:t>
      </w:r>
      <w:proofErr w:type="spellEnd"/>
      <w:r>
        <w:t xml:space="preserve"> / </w:t>
      </w:r>
      <w:proofErr w:type="spellStart"/>
      <w:r>
        <w:t>unn</w:t>
      </w:r>
      <w:proofErr w:type="spellEnd"/>
      <w:r>
        <w:t xml:space="preserve"> gibt seinen </w:t>
      </w:r>
      <w:proofErr w:type="spellStart"/>
      <w:r>
        <w:t>affen</w:t>
      </w:r>
      <w:proofErr w:type="spellEnd"/>
      <w:r>
        <w:t xml:space="preserve"> das </w:t>
      </w:r>
      <w:proofErr w:type="spellStart"/>
      <w:r>
        <w:t>blut</w:t>
      </w:r>
      <w:proofErr w:type="spellEnd"/>
      <w:r>
        <w:t xml:space="preserve"> Christi </w:t>
      </w:r>
      <w:proofErr w:type="spellStart"/>
      <w:r>
        <w:t>leyblich</w:t>
      </w:r>
      <w:proofErr w:type="spellEnd"/>
      <w:r>
        <w:t xml:space="preserve"> ins maul und in bauch / und ist dem Mosi </w:t>
      </w:r>
      <w:proofErr w:type="spellStart"/>
      <w:r>
        <w:t>auff</w:t>
      </w:r>
      <w:proofErr w:type="spellEnd"/>
      <w:r>
        <w:t xml:space="preserve"> </w:t>
      </w:r>
      <w:proofErr w:type="spellStart"/>
      <w:r>
        <w:t>zwu</w:t>
      </w:r>
      <w:proofErr w:type="spellEnd"/>
      <w:r>
        <w:t xml:space="preserve"> </w:t>
      </w:r>
      <w:proofErr w:type="spellStart"/>
      <w:r>
        <w:t>weyse</w:t>
      </w:r>
      <w:proofErr w:type="spellEnd"/>
      <w:r>
        <w:t xml:space="preserve"> </w:t>
      </w:r>
      <w:proofErr w:type="spellStart"/>
      <w:r>
        <w:t>gleych</w:t>
      </w:r>
      <w:proofErr w:type="spellEnd"/>
      <w:r>
        <w:t xml:space="preserve"> / Nemlich in dem / das er </w:t>
      </w:r>
      <w:proofErr w:type="spellStart"/>
      <w:r>
        <w:t>eusserliche</w:t>
      </w:r>
      <w:proofErr w:type="spellEnd"/>
      <w:r>
        <w:t xml:space="preserve"> und leibliche ding zu dem </w:t>
      </w:r>
      <w:proofErr w:type="spellStart"/>
      <w:r>
        <w:t>blut</w:t>
      </w:r>
      <w:proofErr w:type="spellEnd"/>
      <w:r>
        <w:t xml:space="preserve"> Christi </w:t>
      </w:r>
      <w:proofErr w:type="spellStart"/>
      <w:r>
        <w:t>nymbt</w:t>
      </w:r>
      <w:proofErr w:type="spellEnd"/>
      <w:r>
        <w:t xml:space="preserve"> / als Moses. </w:t>
      </w:r>
    </w:p>
    <w:p w14:paraId="5421EA7B" w14:textId="77777777" w:rsidR="003154BD" w:rsidRDefault="003154BD" w:rsidP="003154BD">
      <w:pPr>
        <w:pStyle w:val="StandardWeb"/>
      </w:pPr>
      <w:r>
        <w:t xml:space="preserve">Moses </w:t>
      </w:r>
      <w:proofErr w:type="spellStart"/>
      <w:r>
        <w:t>nam</w:t>
      </w:r>
      <w:proofErr w:type="spellEnd"/>
      <w:r>
        <w:t xml:space="preserve"> </w:t>
      </w:r>
      <w:proofErr w:type="spellStart"/>
      <w:r>
        <w:t>Hysoppen</w:t>
      </w:r>
      <w:proofErr w:type="spellEnd"/>
      <w:r>
        <w:t xml:space="preserve"> </w:t>
      </w:r>
      <w:proofErr w:type="spellStart"/>
      <w:r>
        <w:t>wasser</w:t>
      </w:r>
      <w:proofErr w:type="spellEnd"/>
      <w:r>
        <w:t xml:space="preserve"> / </w:t>
      </w:r>
      <w:proofErr w:type="spellStart"/>
      <w:r>
        <w:t>unnd</w:t>
      </w:r>
      <w:proofErr w:type="spellEnd"/>
      <w:r>
        <w:t xml:space="preserve"> </w:t>
      </w:r>
      <w:proofErr w:type="spellStart"/>
      <w:r>
        <w:t>purpur</w:t>
      </w:r>
      <w:proofErr w:type="spellEnd"/>
      <w:r>
        <w:t xml:space="preserve"> </w:t>
      </w:r>
      <w:proofErr w:type="spellStart"/>
      <w:r>
        <w:t>woll</w:t>
      </w:r>
      <w:proofErr w:type="spellEnd"/>
      <w:r>
        <w:t xml:space="preserve"> / </w:t>
      </w:r>
      <w:proofErr w:type="spellStart"/>
      <w:r>
        <w:t>unnd</w:t>
      </w:r>
      <w:proofErr w:type="spellEnd"/>
      <w:r>
        <w:t xml:space="preserve"> </w:t>
      </w:r>
      <w:proofErr w:type="spellStart"/>
      <w:r>
        <w:t>dunckt</w:t>
      </w:r>
      <w:proofErr w:type="spellEnd"/>
      <w:r>
        <w:t xml:space="preserve"> oder </w:t>
      </w:r>
      <w:proofErr w:type="spellStart"/>
      <w:r>
        <w:t>daucht</w:t>
      </w:r>
      <w:proofErr w:type="spellEnd"/>
      <w:r>
        <w:t xml:space="preserve"> </w:t>
      </w:r>
      <w:proofErr w:type="spellStart"/>
      <w:r>
        <w:t>sy</w:t>
      </w:r>
      <w:proofErr w:type="spellEnd"/>
      <w:r>
        <w:t xml:space="preserve"> ins </w:t>
      </w:r>
      <w:proofErr w:type="spellStart"/>
      <w:r>
        <w:t>außgegossen</w:t>
      </w:r>
      <w:proofErr w:type="spellEnd"/>
      <w:r>
        <w:t xml:space="preserve"> </w:t>
      </w:r>
      <w:proofErr w:type="spellStart"/>
      <w:r>
        <w:t>blut</w:t>
      </w:r>
      <w:proofErr w:type="spellEnd"/>
      <w:r>
        <w:t xml:space="preserve"> / </w:t>
      </w:r>
      <w:proofErr w:type="spellStart"/>
      <w:r>
        <w:t>unnd</w:t>
      </w:r>
      <w:proofErr w:type="spellEnd"/>
      <w:r>
        <w:t xml:space="preserve"> besprengt seyn </w:t>
      </w:r>
      <w:proofErr w:type="spellStart"/>
      <w:r>
        <w:t>volck</w:t>
      </w:r>
      <w:proofErr w:type="spellEnd"/>
      <w:r>
        <w:t xml:space="preserve">. Der </w:t>
      </w:r>
      <w:proofErr w:type="spellStart"/>
      <w:r>
        <w:t>new</w:t>
      </w:r>
      <w:proofErr w:type="spellEnd"/>
      <w:r>
        <w:t xml:space="preserve"> Bapst </w:t>
      </w:r>
      <w:proofErr w:type="spellStart"/>
      <w:r>
        <w:t>nymbt</w:t>
      </w:r>
      <w:proofErr w:type="spellEnd"/>
      <w:r>
        <w:t xml:space="preserve"> aber einen </w:t>
      </w:r>
      <w:proofErr w:type="spellStart"/>
      <w:r>
        <w:t>kelch</w:t>
      </w:r>
      <w:proofErr w:type="spellEnd"/>
      <w:r>
        <w:t xml:space="preserve"> / </w:t>
      </w:r>
      <w:proofErr w:type="spellStart"/>
      <w:r>
        <w:t>wasser</w:t>
      </w:r>
      <w:proofErr w:type="spellEnd"/>
      <w:r>
        <w:t xml:space="preserve"> </w:t>
      </w:r>
      <w:proofErr w:type="spellStart"/>
      <w:r>
        <w:t>unn</w:t>
      </w:r>
      <w:proofErr w:type="spellEnd"/>
      <w:r>
        <w:t xml:space="preserve"> </w:t>
      </w:r>
      <w:proofErr w:type="spellStart"/>
      <w:r>
        <w:t>weyn</w:t>
      </w:r>
      <w:proofErr w:type="spellEnd"/>
      <w:r>
        <w:t xml:space="preserve"> / </w:t>
      </w:r>
      <w:proofErr w:type="spellStart"/>
      <w:r>
        <w:t>unn</w:t>
      </w:r>
      <w:proofErr w:type="spellEnd"/>
      <w:r>
        <w:t xml:space="preserve"> gibt </w:t>
      </w:r>
      <w:proofErr w:type="spellStart"/>
      <w:r>
        <w:t>seynem</w:t>
      </w:r>
      <w:proofErr w:type="spellEnd"/>
      <w:r>
        <w:t xml:space="preserve"> </w:t>
      </w:r>
      <w:proofErr w:type="spellStart"/>
      <w:r>
        <w:t>volck</w:t>
      </w:r>
      <w:proofErr w:type="spellEnd"/>
      <w:r>
        <w:t xml:space="preserve"> das </w:t>
      </w:r>
      <w:proofErr w:type="spellStart"/>
      <w:r>
        <w:t>blut</w:t>
      </w:r>
      <w:proofErr w:type="spellEnd"/>
      <w:r>
        <w:t xml:space="preserve"> Christi </w:t>
      </w:r>
      <w:proofErr w:type="spellStart"/>
      <w:r>
        <w:t>leyblich</w:t>
      </w:r>
      <w:proofErr w:type="spellEnd"/>
      <w:r>
        <w:t xml:space="preserve"> ins maul und sagt darzu / es sey das </w:t>
      </w:r>
      <w:proofErr w:type="spellStart"/>
      <w:r>
        <w:t>blut</w:t>
      </w:r>
      <w:proofErr w:type="spellEnd"/>
      <w:r>
        <w:t xml:space="preserve"> / des </w:t>
      </w:r>
      <w:proofErr w:type="spellStart"/>
      <w:r>
        <w:t>newen</w:t>
      </w:r>
      <w:proofErr w:type="spellEnd"/>
      <w:r>
        <w:t xml:space="preserve"> </w:t>
      </w:r>
      <w:proofErr w:type="spellStart"/>
      <w:r>
        <w:t>testamentes</w:t>
      </w:r>
      <w:proofErr w:type="spellEnd"/>
      <w:r>
        <w:t xml:space="preserve"> / Ist aber das </w:t>
      </w:r>
      <w:proofErr w:type="spellStart"/>
      <w:r>
        <w:t>nit</w:t>
      </w:r>
      <w:proofErr w:type="spellEnd"/>
      <w:r>
        <w:t xml:space="preserve"> ein grosser hone und </w:t>
      </w:r>
      <w:proofErr w:type="spellStart"/>
      <w:r>
        <w:t>spot</w:t>
      </w:r>
      <w:proofErr w:type="spellEnd"/>
      <w:r>
        <w:t xml:space="preserve"> / des </w:t>
      </w:r>
      <w:proofErr w:type="spellStart"/>
      <w:r>
        <w:t>bluts</w:t>
      </w:r>
      <w:proofErr w:type="spellEnd"/>
      <w:r>
        <w:t xml:space="preserve"> des </w:t>
      </w:r>
      <w:proofErr w:type="spellStart"/>
      <w:r>
        <w:t>Newen</w:t>
      </w:r>
      <w:proofErr w:type="spellEnd"/>
      <w:r>
        <w:t xml:space="preserve"> </w:t>
      </w:r>
      <w:proofErr w:type="spellStart"/>
      <w:r>
        <w:t>testamentes</w:t>
      </w:r>
      <w:proofErr w:type="spellEnd"/>
      <w:r>
        <w:t xml:space="preserve">? Spricht </w:t>
      </w:r>
      <w:proofErr w:type="spellStart"/>
      <w:r>
        <w:t>nitt</w:t>
      </w:r>
      <w:proofErr w:type="spellEnd"/>
      <w:r>
        <w:t xml:space="preserve"> Luther mit solchen worten / das Christus </w:t>
      </w:r>
      <w:proofErr w:type="spellStart"/>
      <w:r>
        <w:t>blut</w:t>
      </w:r>
      <w:proofErr w:type="spellEnd"/>
      <w:r>
        <w:t xml:space="preserve">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sey / aber mit </w:t>
      </w:r>
      <w:proofErr w:type="spellStart"/>
      <w:r>
        <w:t>seynem</w:t>
      </w:r>
      <w:proofErr w:type="spellEnd"/>
      <w:r>
        <w:t xml:space="preserve"> </w:t>
      </w:r>
      <w:proofErr w:type="spellStart"/>
      <w:r>
        <w:t>synn</w:t>
      </w:r>
      <w:proofErr w:type="spellEnd"/>
      <w:r>
        <w:t xml:space="preserve"> und </w:t>
      </w:r>
      <w:proofErr w:type="spellStart"/>
      <w:r>
        <w:t>hertzen</w:t>
      </w:r>
      <w:proofErr w:type="spellEnd"/>
      <w:r>
        <w:t xml:space="preserve"> anders / und also das ein </w:t>
      </w:r>
      <w:proofErr w:type="spellStart"/>
      <w:r>
        <w:t>blut</w:t>
      </w:r>
      <w:proofErr w:type="spellEnd"/>
      <w:r>
        <w:t xml:space="preserve"> des Alten </w:t>
      </w:r>
      <w:proofErr w:type="spellStart"/>
      <w:r>
        <w:t>testamentes</w:t>
      </w:r>
      <w:proofErr w:type="spellEnd"/>
      <w:r>
        <w:t xml:space="preserve"> sey? Es ist ein </w:t>
      </w:r>
      <w:proofErr w:type="spellStart"/>
      <w:r>
        <w:t>art</w:t>
      </w:r>
      <w:proofErr w:type="spellEnd"/>
      <w:r>
        <w:t xml:space="preserve"> und ein </w:t>
      </w:r>
      <w:proofErr w:type="spellStart"/>
      <w:r>
        <w:t>krafft</w:t>
      </w:r>
      <w:proofErr w:type="spellEnd"/>
      <w:r>
        <w:t xml:space="preserve"> / des </w:t>
      </w:r>
      <w:proofErr w:type="spellStart"/>
      <w:r>
        <w:t>bluts</w:t>
      </w:r>
      <w:proofErr w:type="spellEnd"/>
      <w:r>
        <w:t xml:space="preserve"> Christi im Kelch (so es </w:t>
      </w:r>
      <w:proofErr w:type="spellStart"/>
      <w:r>
        <w:t>leyblich</w:t>
      </w:r>
      <w:proofErr w:type="spellEnd"/>
      <w:r>
        <w:t xml:space="preserve"> </w:t>
      </w:r>
      <w:proofErr w:type="spellStart"/>
      <w:r>
        <w:t>getruncken</w:t>
      </w:r>
      <w:proofErr w:type="spellEnd"/>
      <w:r>
        <w:t xml:space="preserve"> ist / als Luther </w:t>
      </w:r>
      <w:proofErr w:type="spellStart"/>
      <w:r>
        <w:t>schreybt</w:t>
      </w:r>
      <w:proofErr w:type="spellEnd"/>
      <w:r>
        <w:t xml:space="preserve"> von der </w:t>
      </w:r>
      <w:proofErr w:type="spellStart"/>
      <w:r>
        <w:t>leyblichen</w:t>
      </w:r>
      <w:proofErr w:type="spellEnd"/>
      <w:r>
        <w:t xml:space="preserve"> </w:t>
      </w:r>
      <w:proofErr w:type="spellStart"/>
      <w:r>
        <w:t>nyessung</w:t>
      </w:r>
      <w:proofErr w:type="spellEnd"/>
      <w:r>
        <w:t xml:space="preserve"> des </w:t>
      </w:r>
      <w:proofErr w:type="spellStart"/>
      <w:r>
        <w:t>bluts</w:t>
      </w:r>
      <w:proofErr w:type="spellEnd"/>
      <w:r>
        <w:t xml:space="preserve"> Christi) und des </w:t>
      </w:r>
      <w:proofErr w:type="spellStart"/>
      <w:r>
        <w:t>bluts</w:t>
      </w:r>
      <w:proofErr w:type="spellEnd"/>
      <w:r>
        <w:t xml:space="preserve"> Mosi / Denn das </w:t>
      </w:r>
      <w:proofErr w:type="spellStart"/>
      <w:r>
        <w:t>wirdt</w:t>
      </w:r>
      <w:proofErr w:type="spellEnd"/>
      <w:r>
        <w:t xml:space="preserve"> die </w:t>
      </w:r>
      <w:proofErr w:type="spellStart"/>
      <w:r>
        <w:t>Sacramentler</w:t>
      </w:r>
      <w:proofErr w:type="spellEnd"/>
      <w:r>
        <w:t xml:space="preserve"> </w:t>
      </w:r>
      <w:proofErr w:type="spellStart"/>
      <w:r>
        <w:t>nitt</w:t>
      </w:r>
      <w:proofErr w:type="spellEnd"/>
      <w:r>
        <w:t xml:space="preserve"> </w:t>
      </w:r>
      <w:proofErr w:type="spellStart"/>
      <w:r>
        <w:t>helffen</w:t>
      </w:r>
      <w:proofErr w:type="spellEnd"/>
      <w:r>
        <w:t xml:space="preserve"> / das </w:t>
      </w:r>
      <w:proofErr w:type="spellStart"/>
      <w:r>
        <w:t>sy</w:t>
      </w:r>
      <w:proofErr w:type="spellEnd"/>
      <w:r>
        <w:t xml:space="preserve"> das </w:t>
      </w:r>
      <w:proofErr w:type="spellStart"/>
      <w:r>
        <w:t>blut</w:t>
      </w:r>
      <w:proofErr w:type="spellEnd"/>
      <w:r>
        <w:t xml:space="preserve"> verborgen </w:t>
      </w:r>
      <w:proofErr w:type="spellStart"/>
      <w:r>
        <w:t>under</w:t>
      </w:r>
      <w:proofErr w:type="spellEnd"/>
      <w:r>
        <w:t xml:space="preserve"> </w:t>
      </w:r>
      <w:proofErr w:type="spellStart"/>
      <w:r>
        <w:t>frembder</w:t>
      </w:r>
      <w:proofErr w:type="spellEnd"/>
      <w:r>
        <w:t xml:space="preserve"> </w:t>
      </w:r>
      <w:proofErr w:type="spellStart"/>
      <w:r>
        <w:t>gestalt</w:t>
      </w:r>
      <w:proofErr w:type="spellEnd"/>
      <w:r>
        <w:t xml:space="preserve"> geben / </w:t>
      </w:r>
      <w:proofErr w:type="spellStart"/>
      <w:r>
        <w:t>Seytemal</w:t>
      </w:r>
      <w:proofErr w:type="spellEnd"/>
      <w:r>
        <w:t xml:space="preserve"> Moses / das buch und </w:t>
      </w:r>
      <w:proofErr w:type="spellStart"/>
      <w:r>
        <w:t>hütten</w:t>
      </w:r>
      <w:proofErr w:type="spellEnd"/>
      <w:r>
        <w:t xml:space="preserve"> / die </w:t>
      </w:r>
      <w:proofErr w:type="spellStart"/>
      <w:r>
        <w:t>Altaren</w:t>
      </w:r>
      <w:proofErr w:type="spellEnd"/>
      <w:r>
        <w:t xml:space="preserve"> und andere </w:t>
      </w:r>
      <w:proofErr w:type="spellStart"/>
      <w:r>
        <w:t>gefeß</w:t>
      </w:r>
      <w:proofErr w:type="spellEnd"/>
      <w:r>
        <w:t xml:space="preserve"> / mit </w:t>
      </w:r>
      <w:proofErr w:type="spellStart"/>
      <w:r>
        <w:t>seynem</w:t>
      </w:r>
      <w:proofErr w:type="spellEnd"/>
      <w:r>
        <w:t xml:space="preserve"> </w:t>
      </w:r>
      <w:proofErr w:type="spellStart"/>
      <w:r>
        <w:t>blut</w:t>
      </w:r>
      <w:proofErr w:type="spellEnd"/>
      <w:r>
        <w:t xml:space="preserve"> besprengt / den das blutt Mosi so unbekannt </w:t>
      </w:r>
      <w:proofErr w:type="spellStart"/>
      <w:r>
        <w:t>ware</w:t>
      </w:r>
      <w:proofErr w:type="spellEnd"/>
      <w:r>
        <w:t xml:space="preserve"> / Als das </w:t>
      </w:r>
      <w:proofErr w:type="spellStart"/>
      <w:r>
        <w:t>blut</w:t>
      </w:r>
      <w:proofErr w:type="spellEnd"/>
      <w:r>
        <w:t xml:space="preserve"> Christi im Kelch den </w:t>
      </w:r>
      <w:proofErr w:type="spellStart"/>
      <w:r>
        <w:t>lewten</w:t>
      </w:r>
      <w:proofErr w:type="spellEnd"/>
      <w:r>
        <w:t xml:space="preserve"> unbekannt ist / Das </w:t>
      </w:r>
      <w:proofErr w:type="spellStart"/>
      <w:r>
        <w:t>solt</w:t>
      </w:r>
      <w:proofErr w:type="spellEnd"/>
      <w:r>
        <w:t xml:space="preserve"> </w:t>
      </w:r>
      <w:proofErr w:type="spellStart"/>
      <w:r>
        <w:t>jr</w:t>
      </w:r>
      <w:proofErr w:type="spellEnd"/>
      <w:r>
        <w:t xml:space="preserve"> halten. </w:t>
      </w:r>
    </w:p>
    <w:p w14:paraId="342D6293" w14:textId="77777777" w:rsidR="003154BD" w:rsidRDefault="003154BD" w:rsidP="003154BD">
      <w:pPr>
        <w:pStyle w:val="StandardWeb"/>
      </w:pPr>
      <w:r>
        <w:t xml:space="preserve">Wißt </w:t>
      </w:r>
      <w:proofErr w:type="spellStart"/>
      <w:r>
        <w:t>jr</w:t>
      </w:r>
      <w:proofErr w:type="spellEnd"/>
      <w:r>
        <w:t xml:space="preserve"> das Christus </w:t>
      </w:r>
      <w:proofErr w:type="spellStart"/>
      <w:r>
        <w:t>blut</w:t>
      </w:r>
      <w:proofErr w:type="spellEnd"/>
      <w:r>
        <w:t xml:space="preserve"> /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ist. So wißt </w:t>
      </w:r>
      <w:proofErr w:type="spellStart"/>
      <w:r>
        <w:t>jr</w:t>
      </w:r>
      <w:proofErr w:type="spellEnd"/>
      <w:r>
        <w:t xml:space="preserve"> auch das / das nur das </w:t>
      </w:r>
      <w:proofErr w:type="spellStart"/>
      <w:r>
        <w:t>außgegossen</w:t>
      </w:r>
      <w:proofErr w:type="spellEnd"/>
      <w:r>
        <w:t xml:space="preserve"> blutt Christi am </w:t>
      </w:r>
      <w:proofErr w:type="spellStart"/>
      <w:r>
        <w:t>Creütz</w:t>
      </w:r>
      <w:proofErr w:type="spellEnd"/>
      <w:r>
        <w:t xml:space="preserve"> ein </w:t>
      </w:r>
      <w:proofErr w:type="spellStart"/>
      <w:r>
        <w:t>blut</w:t>
      </w:r>
      <w:proofErr w:type="spellEnd"/>
      <w:r>
        <w:t xml:space="preserve"> des </w:t>
      </w:r>
      <w:proofErr w:type="spellStart"/>
      <w:r>
        <w:t>testamentes</w:t>
      </w:r>
      <w:proofErr w:type="spellEnd"/>
      <w:r>
        <w:t xml:space="preserve"> ist / wenn derhalben ist es ein blutt des </w:t>
      </w:r>
      <w:proofErr w:type="spellStart"/>
      <w:r>
        <w:t>testamentes</w:t>
      </w:r>
      <w:proofErr w:type="spellEnd"/>
      <w:r>
        <w:t xml:space="preserve"> / </w:t>
      </w:r>
      <w:proofErr w:type="spellStart"/>
      <w:r>
        <w:t>unnd</w:t>
      </w:r>
      <w:proofErr w:type="spellEnd"/>
      <w:r>
        <w:t xml:space="preserve"> </w:t>
      </w:r>
      <w:proofErr w:type="spellStart"/>
      <w:r>
        <w:t>antwurt</w:t>
      </w:r>
      <w:proofErr w:type="spellEnd"/>
      <w:r>
        <w:t xml:space="preserve"> der </w:t>
      </w:r>
      <w:proofErr w:type="spellStart"/>
      <w:r>
        <w:t>figur</w:t>
      </w:r>
      <w:proofErr w:type="spellEnd"/>
      <w:r>
        <w:t xml:space="preserve"> des Alten </w:t>
      </w:r>
      <w:proofErr w:type="spellStart"/>
      <w:r>
        <w:t>testamentes</w:t>
      </w:r>
      <w:proofErr w:type="spellEnd"/>
      <w:r>
        <w:t xml:space="preserve"> / Und so wißt </w:t>
      </w:r>
      <w:proofErr w:type="spellStart"/>
      <w:r>
        <w:t>jr</w:t>
      </w:r>
      <w:proofErr w:type="spellEnd"/>
      <w:r>
        <w:t xml:space="preserve"> auch das </w:t>
      </w:r>
      <w:proofErr w:type="spellStart"/>
      <w:r>
        <w:t>jr</w:t>
      </w:r>
      <w:proofErr w:type="spellEnd"/>
      <w:r>
        <w:t xml:space="preserve"> des </w:t>
      </w:r>
      <w:proofErr w:type="spellStart"/>
      <w:r>
        <w:t>herren</w:t>
      </w:r>
      <w:proofErr w:type="spellEnd"/>
      <w:r>
        <w:t xml:space="preserve"> blutt nicht </w:t>
      </w:r>
      <w:proofErr w:type="spellStart"/>
      <w:r>
        <w:t>leyblich</w:t>
      </w:r>
      <w:proofErr w:type="spellEnd"/>
      <w:r>
        <w:t xml:space="preserve"> </w:t>
      </w:r>
      <w:proofErr w:type="spellStart"/>
      <w:r>
        <w:t>nyessen</w:t>
      </w:r>
      <w:proofErr w:type="spellEnd"/>
      <w:r>
        <w:t xml:space="preserve"> </w:t>
      </w:r>
      <w:proofErr w:type="spellStart"/>
      <w:r>
        <w:t>solt</w:t>
      </w:r>
      <w:proofErr w:type="spellEnd"/>
      <w:r>
        <w:t xml:space="preserve"> / </w:t>
      </w:r>
      <w:proofErr w:type="spellStart"/>
      <w:r>
        <w:t>sonnder</w:t>
      </w:r>
      <w:proofErr w:type="spellEnd"/>
      <w:r>
        <w:t xml:space="preserve"> allein </w:t>
      </w:r>
      <w:proofErr w:type="spellStart"/>
      <w:r>
        <w:t>geystlich</w:t>
      </w:r>
      <w:proofErr w:type="spellEnd"/>
      <w:r>
        <w:t xml:space="preserve">. Das </w:t>
      </w:r>
      <w:proofErr w:type="spellStart"/>
      <w:r>
        <w:t>jrs</w:t>
      </w:r>
      <w:proofErr w:type="spellEnd"/>
      <w:r>
        <w:t xml:space="preserve"> in </w:t>
      </w:r>
      <w:proofErr w:type="spellStart"/>
      <w:r>
        <w:t>ewerem</w:t>
      </w:r>
      <w:proofErr w:type="spellEnd"/>
      <w:r>
        <w:t xml:space="preserve"> </w:t>
      </w:r>
      <w:proofErr w:type="spellStart"/>
      <w:r>
        <w:t>hertzen</w:t>
      </w:r>
      <w:proofErr w:type="spellEnd"/>
      <w:r>
        <w:t xml:space="preserve"> / in </w:t>
      </w:r>
      <w:proofErr w:type="spellStart"/>
      <w:r>
        <w:t>ewerem</w:t>
      </w:r>
      <w:proofErr w:type="spellEnd"/>
      <w:r>
        <w:t xml:space="preserve"> gewissen / und im </w:t>
      </w:r>
      <w:proofErr w:type="spellStart"/>
      <w:r>
        <w:t>grund</w:t>
      </w:r>
      <w:proofErr w:type="spellEnd"/>
      <w:r>
        <w:t xml:space="preserve"> </w:t>
      </w:r>
      <w:proofErr w:type="spellStart"/>
      <w:r>
        <w:t>ewer</w:t>
      </w:r>
      <w:proofErr w:type="spellEnd"/>
      <w:r>
        <w:t xml:space="preserve"> </w:t>
      </w:r>
      <w:proofErr w:type="spellStart"/>
      <w:r>
        <w:t>selen</w:t>
      </w:r>
      <w:proofErr w:type="spellEnd"/>
      <w:r>
        <w:t xml:space="preserve"> </w:t>
      </w:r>
      <w:proofErr w:type="spellStart"/>
      <w:r>
        <w:t>solt</w:t>
      </w:r>
      <w:proofErr w:type="spellEnd"/>
      <w:r>
        <w:t xml:space="preserve"> empfahen / denn das </w:t>
      </w:r>
      <w:proofErr w:type="spellStart"/>
      <w:r>
        <w:t>steet</w:t>
      </w:r>
      <w:proofErr w:type="spellEnd"/>
      <w:r>
        <w:t xml:space="preserve"> dem </w:t>
      </w:r>
      <w:proofErr w:type="spellStart"/>
      <w:r>
        <w:t>newen</w:t>
      </w:r>
      <w:proofErr w:type="spellEnd"/>
      <w:r>
        <w:t xml:space="preserve"> </w:t>
      </w:r>
      <w:proofErr w:type="spellStart"/>
      <w:r>
        <w:t>testament</w:t>
      </w:r>
      <w:proofErr w:type="spellEnd"/>
      <w:r>
        <w:t xml:space="preserve"> zu / </w:t>
      </w:r>
      <w:proofErr w:type="spellStart"/>
      <w:r>
        <w:t>woelches</w:t>
      </w:r>
      <w:proofErr w:type="spellEnd"/>
      <w:r>
        <w:t xml:space="preserve"> das Alt </w:t>
      </w:r>
      <w:proofErr w:type="spellStart"/>
      <w:r>
        <w:t>auff</w:t>
      </w:r>
      <w:proofErr w:type="spellEnd"/>
      <w:r>
        <w:t xml:space="preserve"> hebt / das </w:t>
      </w:r>
      <w:proofErr w:type="spellStart"/>
      <w:r>
        <w:t>leylich</w:t>
      </w:r>
      <w:proofErr w:type="spellEnd"/>
      <w:r>
        <w:t xml:space="preserve"> ward empfangen. </w:t>
      </w:r>
    </w:p>
    <w:p w14:paraId="4C2B7ED6" w14:textId="77777777" w:rsidR="003154BD" w:rsidRDefault="003154BD" w:rsidP="003154BD">
      <w:pPr>
        <w:pStyle w:val="StandardWeb"/>
      </w:pPr>
      <w:r>
        <w:t xml:space="preserve">So werdet </w:t>
      </w:r>
      <w:proofErr w:type="spellStart"/>
      <w:r>
        <w:t>jr</w:t>
      </w:r>
      <w:proofErr w:type="spellEnd"/>
      <w:r>
        <w:t xml:space="preserve"> nu </w:t>
      </w:r>
      <w:proofErr w:type="spellStart"/>
      <w:r>
        <w:t>mercken</w:t>
      </w:r>
      <w:proofErr w:type="spellEnd"/>
      <w:r>
        <w:t xml:space="preserve"> / das Luther ein </w:t>
      </w:r>
      <w:proofErr w:type="spellStart"/>
      <w:r>
        <w:t>Mosischer</w:t>
      </w:r>
      <w:proofErr w:type="spellEnd"/>
      <w:r>
        <w:t xml:space="preserve"> </w:t>
      </w:r>
      <w:proofErr w:type="spellStart"/>
      <w:r>
        <w:t>prediger</w:t>
      </w:r>
      <w:proofErr w:type="spellEnd"/>
      <w:r>
        <w:t xml:space="preserve"> und leerer ist / und nicht ein Christlicher / und das alles </w:t>
      </w:r>
      <w:proofErr w:type="spellStart"/>
      <w:r>
        <w:t>kündt</w:t>
      </w:r>
      <w:proofErr w:type="spellEnd"/>
      <w:r>
        <w:t xml:space="preserve"> </w:t>
      </w:r>
      <w:proofErr w:type="spellStart"/>
      <w:r>
        <w:t>jr</w:t>
      </w:r>
      <w:proofErr w:type="spellEnd"/>
      <w:r>
        <w:t xml:space="preserve"> </w:t>
      </w:r>
      <w:proofErr w:type="spellStart"/>
      <w:r>
        <w:t>auß</w:t>
      </w:r>
      <w:proofErr w:type="spellEnd"/>
      <w:r>
        <w:t xml:space="preserve"> den worten Christi </w:t>
      </w:r>
      <w:proofErr w:type="spellStart"/>
      <w:r>
        <w:t>versteen</w:t>
      </w:r>
      <w:proofErr w:type="spellEnd"/>
      <w:r>
        <w:t xml:space="preserve"> / der in </w:t>
      </w:r>
      <w:proofErr w:type="spellStart"/>
      <w:r>
        <w:t>seynem</w:t>
      </w:r>
      <w:proofErr w:type="spellEnd"/>
      <w:r>
        <w:t xml:space="preserve"> </w:t>
      </w:r>
      <w:proofErr w:type="spellStart"/>
      <w:r>
        <w:t>nachtmal</w:t>
      </w:r>
      <w:proofErr w:type="spellEnd"/>
      <w:r>
        <w:t xml:space="preserve"> sprach / das ist mein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 </w:t>
      </w:r>
      <w:proofErr w:type="spellStart"/>
      <w:r>
        <w:t>woellichs</w:t>
      </w:r>
      <w:proofErr w:type="spellEnd"/>
      <w:r>
        <w:t xml:space="preserve"> in </w:t>
      </w:r>
      <w:proofErr w:type="spellStart"/>
      <w:r>
        <w:t>vergebung</w:t>
      </w:r>
      <w:proofErr w:type="spellEnd"/>
      <w:r>
        <w:t xml:space="preserve"> der </w:t>
      </w:r>
      <w:proofErr w:type="spellStart"/>
      <w:r>
        <w:t>sünden</w:t>
      </w:r>
      <w:proofErr w:type="spellEnd"/>
      <w:r>
        <w:t xml:space="preserve"> vergossen </w:t>
      </w:r>
      <w:proofErr w:type="spellStart"/>
      <w:r>
        <w:t>wirdt</w:t>
      </w:r>
      <w:proofErr w:type="spellEnd"/>
      <w:r>
        <w:t xml:space="preserve"> / </w:t>
      </w:r>
      <w:proofErr w:type="spellStart"/>
      <w:r>
        <w:t>mercket</w:t>
      </w:r>
      <w:proofErr w:type="spellEnd"/>
      <w:r>
        <w:t xml:space="preserve"> nur </w:t>
      </w:r>
      <w:proofErr w:type="spellStart"/>
      <w:r>
        <w:t>auff</w:t>
      </w:r>
      <w:proofErr w:type="spellEnd"/>
      <w:r>
        <w:t xml:space="preserve"> </w:t>
      </w:r>
      <w:proofErr w:type="spellStart"/>
      <w:r>
        <w:t>dise</w:t>
      </w:r>
      <w:proofErr w:type="spellEnd"/>
      <w:r>
        <w:t xml:space="preserve"> </w:t>
      </w:r>
      <w:proofErr w:type="spellStart"/>
      <w:r>
        <w:t>wort</w:t>
      </w:r>
      <w:proofErr w:type="spellEnd"/>
      <w:r>
        <w:t xml:space="preserve"> des </w:t>
      </w:r>
      <w:proofErr w:type="spellStart"/>
      <w:r>
        <w:t>newen</w:t>
      </w:r>
      <w:proofErr w:type="spellEnd"/>
      <w:r>
        <w:t xml:space="preserve"> </w:t>
      </w:r>
      <w:proofErr w:type="spellStart"/>
      <w:r>
        <w:t>testamentes</w:t>
      </w:r>
      <w:proofErr w:type="spellEnd"/>
      <w:r>
        <w:t xml:space="preserve"> / Item </w:t>
      </w:r>
      <w:proofErr w:type="spellStart"/>
      <w:r>
        <w:t>vergebung</w:t>
      </w:r>
      <w:proofErr w:type="spellEnd"/>
      <w:r>
        <w:t xml:space="preserve"> der </w:t>
      </w:r>
      <w:proofErr w:type="spellStart"/>
      <w:r>
        <w:t>sünden</w:t>
      </w:r>
      <w:proofErr w:type="spellEnd"/>
      <w:r>
        <w:t xml:space="preserve"> etc. </w:t>
      </w:r>
    </w:p>
    <w:p w14:paraId="3BADC4FD" w14:textId="77777777" w:rsidR="003154BD" w:rsidRDefault="003154BD" w:rsidP="003154BD">
      <w:pPr>
        <w:pStyle w:val="StandardWeb"/>
      </w:pPr>
      <w:proofErr w:type="spellStart"/>
      <w:r>
        <w:t>Woelcher</w:t>
      </w:r>
      <w:proofErr w:type="spellEnd"/>
      <w:r>
        <w:t xml:space="preserve"> das </w:t>
      </w:r>
      <w:proofErr w:type="spellStart"/>
      <w:r>
        <w:t>blut</w:t>
      </w:r>
      <w:proofErr w:type="spellEnd"/>
      <w:r>
        <w:t xml:space="preserve"> Christi anders denn zu </w:t>
      </w:r>
      <w:proofErr w:type="spellStart"/>
      <w:r>
        <w:t>vergebung</w:t>
      </w:r>
      <w:proofErr w:type="spellEnd"/>
      <w:r>
        <w:t xml:space="preserve"> seiner </w:t>
      </w:r>
      <w:proofErr w:type="spellStart"/>
      <w:r>
        <w:t>sünden</w:t>
      </w:r>
      <w:proofErr w:type="spellEnd"/>
      <w:r>
        <w:t xml:space="preserve"> </w:t>
      </w:r>
      <w:proofErr w:type="spellStart"/>
      <w:r>
        <w:t>empfacht</w:t>
      </w:r>
      <w:proofErr w:type="spellEnd"/>
      <w:r>
        <w:t xml:space="preserve"> / der </w:t>
      </w:r>
      <w:proofErr w:type="spellStart"/>
      <w:r>
        <w:t>empfacht</w:t>
      </w:r>
      <w:proofErr w:type="spellEnd"/>
      <w:r>
        <w:t xml:space="preserve"> das blutt Christi </w:t>
      </w:r>
      <w:proofErr w:type="spellStart"/>
      <w:r>
        <w:t>inn</w:t>
      </w:r>
      <w:proofErr w:type="spellEnd"/>
      <w:r>
        <w:t xml:space="preserve"> einem </w:t>
      </w:r>
      <w:proofErr w:type="spellStart"/>
      <w:r>
        <w:t>unglauben</w:t>
      </w:r>
      <w:proofErr w:type="spellEnd"/>
      <w:r>
        <w:t xml:space="preserve"> / und thut dem </w:t>
      </w:r>
      <w:proofErr w:type="spellStart"/>
      <w:r>
        <w:t>blut</w:t>
      </w:r>
      <w:proofErr w:type="spellEnd"/>
      <w:r>
        <w:t xml:space="preserve"> Christi </w:t>
      </w:r>
      <w:proofErr w:type="spellStart"/>
      <w:r>
        <w:t>gewalt</w:t>
      </w:r>
      <w:proofErr w:type="spellEnd"/>
      <w:r>
        <w:t xml:space="preserve"> / denn er </w:t>
      </w:r>
      <w:proofErr w:type="spellStart"/>
      <w:r>
        <w:t>nymbt</w:t>
      </w:r>
      <w:proofErr w:type="spellEnd"/>
      <w:r>
        <w:t xml:space="preserve"> dem </w:t>
      </w:r>
      <w:proofErr w:type="spellStart"/>
      <w:r>
        <w:t>blut</w:t>
      </w:r>
      <w:proofErr w:type="spellEnd"/>
      <w:r>
        <w:t xml:space="preserve"> die </w:t>
      </w:r>
      <w:proofErr w:type="spellStart"/>
      <w:r>
        <w:t>eer</w:t>
      </w:r>
      <w:proofErr w:type="spellEnd"/>
      <w:r>
        <w:t xml:space="preserve"> des </w:t>
      </w:r>
      <w:proofErr w:type="spellStart"/>
      <w:r>
        <w:t>Newen</w:t>
      </w:r>
      <w:proofErr w:type="spellEnd"/>
      <w:r>
        <w:t xml:space="preserve"> </w:t>
      </w:r>
      <w:proofErr w:type="spellStart"/>
      <w:r>
        <w:t>testamentes</w:t>
      </w:r>
      <w:proofErr w:type="spellEnd"/>
      <w:r>
        <w:t xml:space="preserve"> / und die </w:t>
      </w:r>
      <w:proofErr w:type="spellStart"/>
      <w:r>
        <w:t>krafft</w:t>
      </w:r>
      <w:proofErr w:type="spellEnd"/>
      <w:r>
        <w:t xml:space="preserve"> der </w:t>
      </w:r>
      <w:proofErr w:type="spellStart"/>
      <w:r>
        <w:t>vergebung</w:t>
      </w:r>
      <w:proofErr w:type="spellEnd"/>
      <w:r>
        <w:t xml:space="preserve">. </w:t>
      </w:r>
    </w:p>
    <w:p w14:paraId="146AF14F" w14:textId="77777777" w:rsidR="003154BD" w:rsidRDefault="003154BD" w:rsidP="003154BD">
      <w:pPr>
        <w:pStyle w:val="StandardWeb"/>
      </w:pPr>
      <w:proofErr w:type="spellStart"/>
      <w:r>
        <w:t>Woelcher</w:t>
      </w:r>
      <w:proofErr w:type="spellEnd"/>
      <w:r>
        <w:t xml:space="preserve"> aber das vergossen </w:t>
      </w:r>
      <w:proofErr w:type="spellStart"/>
      <w:r>
        <w:t>blut</w:t>
      </w:r>
      <w:proofErr w:type="spellEnd"/>
      <w:r>
        <w:t xml:space="preserve"> Christi / als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w:t>
      </w:r>
      <w:proofErr w:type="spellStart"/>
      <w:r>
        <w:t>empfacht</w:t>
      </w:r>
      <w:proofErr w:type="spellEnd"/>
      <w:r>
        <w:t xml:space="preserve"> / der </w:t>
      </w:r>
      <w:proofErr w:type="spellStart"/>
      <w:r>
        <w:t>empfacht</w:t>
      </w:r>
      <w:proofErr w:type="spellEnd"/>
      <w:r>
        <w:t xml:space="preserve"> es </w:t>
      </w:r>
      <w:proofErr w:type="spellStart"/>
      <w:r>
        <w:t>geystlich</w:t>
      </w:r>
      <w:proofErr w:type="spellEnd"/>
      <w:r>
        <w:t xml:space="preserve"> / </w:t>
      </w:r>
      <w:proofErr w:type="spellStart"/>
      <w:r>
        <w:t>mitt</w:t>
      </w:r>
      <w:proofErr w:type="spellEnd"/>
      <w:r>
        <w:t xml:space="preserve"> seinem </w:t>
      </w:r>
      <w:proofErr w:type="spellStart"/>
      <w:r>
        <w:t>hertzen</w:t>
      </w:r>
      <w:proofErr w:type="spellEnd"/>
      <w:r>
        <w:t xml:space="preserve"> am </w:t>
      </w:r>
      <w:proofErr w:type="spellStart"/>
      <w:r>
        <w:t>Creütz</w:t>
      </w:r>
      <w:proofErr w:type="spellEnd"/>
      <w:r>
        <w:t xml:space="preserve"> / und nicht </w:t>
      </w:r>
      <w:proofErr w:type="spellStart"/>
      <w:r>
        <w:t>auß</w:t>
      </w:r>
      <w:proofErr w:type="spellEnd"/>
      <w:r>
        <w:t xml:space="preserve"> dem Kelch </w:t>
      </w:r>
      <w:proofErr w:type="spellStart"/>
      <w:r>
        <w:t>leyblich</w:t>
      </w:r>
      <w:proofErr w:type="spellEnd"/>
      <w:r>
        <w:t xml:space="preserve"> mit </w:t>
      </w:r>
      <w:proofErr w:type="spellStart"/>
      <w:r>
        <w:t>seynem</w:t>
      </w:r>
      <w:proofErr w:type="spellEnd"/>
      <w:r>
        <w:t xml:space="preserve"> munde </w:t>
      </w:r>
    </w:p>
    <w:p w14:paraId="65B81D8B" w14:textId="77777777" w:rsidR="003154BD" w:rsidRDefault="003154BD" w:rsidP="003154BD">
      <w:pPr>
        <w:pStyle w:val="StandardWeb"/>
      </w:pPr>
      <w:proofErr w:type="spellStart"/>
      <w:r>
        <w:t>Woelcher</w:t>
      </w:r>
      <w:proofErr w:type="spellEnd"/>
      <w:r>
        <w:t xml:space="preserve"> aber das </w:t>
      </w:r>
      <w:proofErr w:type="spellStart"/>
      <w:r>
        <w:t>blut</w:t>
      </w:r>
      <w:proofErr w:type="spellEnd"/>
      <w:r>
        <w:t xml:space="preserve"> Christi </w:t>
      </w:r>
      <w:proofErr w:type="spellStart"/>
      <w:r>
        <w:t>leyblich</w:t>
      </w:r>
      <w:proofErr w:type="spellEnd"/>
      <w:r>
        <w:t xml:space="preserve"> </w:t>
      </w:r>
      <w:proofErr w:type="spellStart"/>
      <w:r>
        <w:t>empfacht</w:t>
      </w:r>
      <w:proofErr w:type="spellEnd"/>
      <w:r>
        <w:t xml:space="preserve"> / der </w:t>
      </w:r>
      <w:proofErr w:type="spellStart"/>
      <w:r>
        <w:t>empfacht</w:t>
      </w:r>
      <w:proofErr w:type="spellEnd"/>
      <w:r>
        <w:t xml:space="preserve"> es nicht zu </w:t>
      </w:r>
      <w:proofErr w:type="spellStart"/>
      <w:r>
        <w:t>vergebung</w:t>
      </w:r>
      <w:proofErr w:type="spellEnd"/>
      <w:r>
        <w:t xml:space="preserve"> </w:t>
      </w:r>
      <w:proofErr w:type="spellStart"/>
      <w:r>
        <w:t>seyner</w:t>
      </w:r>
      <w:proofErr w:type="spellEnd"/>
      <w:r>
        <w:t xml:space="preserve"> </w:t>
      </w:r>
      <w:proofErr w:type="spellStart"/>
      <w:r>
        <w:t>sünden</w:t>
      </w:r>
      <w:proofErr w:type="spellEnd"/>
      <w:r>
        <w:t xml:space="preserve"> / auch </w:t>
      </w:r>
      <w:proofErr w:type="spellStart"/>
      <w:r>
        <w:t>nit</w:t>
      </w:r>
      <w:proofErr w:type="spellEnd"/>
      <w:r>
        <w:t xml:space="preserve"> als ein </w:t>
      </w:r>
      <w:proofErr w:type="spellStart"/>
      <w:r>
        <w:t>new</w:t>
      </w:r>
      <w:proofErr w:type="spellEnd"/>
      <w:r>
        <w:t xml:space="preserve"> </w:t>
      </w:r>
      <w:proofErr w:type="spellStart"/>
      <w:r>
        <w:t>testament</w:t>
      </w:r>
      <w:proofErr w:type="spellEnd"/>
      <w:r>
        <w:t xml:space="preserve"> / </w:t>
      </w:r>
      <w:proofErr w:type="spellStart"/>
      <w:r>
        <w:t>Sonder</w:t>
      </w:r>
      <w:proofErr w:type="spellEnd"/>
      <w:r>
        <w:t xml:space="preserve"> als einen </w:t>
      </w:r>
      <w:proofErr w:type="spellStart"/>
      <w:r>
        <w:t>leyblichen</w:t>
      </w:r>
      <w:proofErr w:type="spellEnd"/>
      <w:r>
        <w:t xml:space="preserve"> </w:t>
      </w:r>
      <w:proofErr w:type="spellStart"/>
      <w:r>
        <w:t>tranck</w:t>
      </w:r>
      <w:proofErr w:type="spellEnd"/>
      <w:r>
        <w:t xml:space="preserve">. </w:t>
      </w:r>
    </w:p>
    <w:p w14:paraId="63524006" w14:textId="77777777" w:rsidR="003154BD" w:rsidRDefault="003154BD" w:rsidP="003154BD">
      <w:pPr>
        <w:pStyle w:val="StandardWeb"/>
      </w:pPr>
      <w:proofErr w:type="spellStart"/>
      <w:r>
        <w:t>Darumb</w:t>
      </w:r>
      <w:proofErr w:type="spellEnd"/>
      <w:r>
        <w:t xml:space="preserve"> </w:t>
      </w:r>
      <w:proofErr w:type="spellStart"/>
      <w:r>
        <w:t>wirdt</w:t>
      </w:r>
      <w:proofErr w:type="spellEnd"/>
      <w:r>
        <w:t xml:space="preserve"> er an dem </w:t>
      </w:r>
      <w:proofErr w:type="spellStart"/>
      <w:r>
        <w:t>blut</w:t>
      </w:r>
      <w:proofErr w:type="spellEnd"/>
      <w:r>
        <w:t xml:space="preserve"> </w:t>
      </w:r>
      <w:proofErr w:type="spellStart"/>
      <w:r>
        <w:t>Chrsiti</w:t>
      </w:r>
      <w:proofErr w:type="spellEnd"/>
      <w:r>
        <w:t xml:space="preserve"> schuldig / so </w:t>
      </w:r>
      <w:proofErr w:type="spellStart"/>
      <w:r>
        <w:t>offt</w:t>
      </w:r>
      <w:proofErr w:type="spellEnd"/>
      <w:r>
        <w:t xml:space="preserve"> er </w:t>
      </w:r>
      <w:proofErr w:type="spellStart"/>
      <w:r>
        <w:t>auß</w:t>
      </w:r>
      <w:proofErr w:type="spellEnd"/>
      <w:r>
        <w:t xml:space="preserve"> dem Kelch des </w:t>
      </w:r>
      <w:proofErr w:type="spellStart"/>
      <w:r>
        <w:t>herren</w:t>
      </w:r>
      <w:proofErr w:type="spellEnd"/>
      <w:r>
        <w:t xml:space="preserve"> </w:t>
      </w:r>
      <w:proofErr w:type="spellStart"/>
      <w:r>
        <w:t>trinckt</w:t>
      </w:r>
      <w:proofErr w:type="spellEnd"/>
      <w:r>
        <w:t xml:space="preserve"> / </w:t>
      </w:r>
      <w:proofErr w:type="spellStart"/>
      <w:r>
        <w:t>inn</w:t>
      </w:r>
      <w:proofErr w:type="spellEnd"/>
      <w:r>
        <w:t xml:space="preserve"> der </w:t>
      </w:r>
      <w:proofErr w:type="spellStart"/>
      <w:r>
        <w:t>meynung</w:t>
      </w:r>
      <w:proofErr w:type="spellEnd"/>
      <w:r>
        <w:t xml:space="preserve"> / das er das </w:t>
      </w:r>
      <w:proofErr w:type="spellStart"/>
      <w:r>
        <w:t>blut</w:t>
      </w:r>
      <w:proofErr w:type="spellEnd"/>
      <w:r>
        <w:t xml:space="preserve"> Christi </w:t>
      </w:r>
      <w:proofErr w:type="spellStart"/>
      <w:r>
        <w:t>leyblich</w:t>
      </w:r>
      <w:proofErr w:type="spellEnd"/>
      <w:r>
        <w:t xml:space="preserve"> </w:t>
      </w:r>
      <w:proofErr w:type="spellStart"/>
      <w:r>
        <w:t>trincken</w:t>
      </w:r>
      <w:proofErr w:type="spellEnd"/>
      <w:r>
        <w:t xml:space="preserve"> will / denn er wider spricht </w:t>
      </w:r>
      <w:proofErr w:type="spellStart"/>
      <w:r>
        <w:t>disem</w:t>
      </w:r>
      <w:proofErr w:type="spellEnd"/>
      <w:r>
        <w:t xml:space="preserve"> </w:t>
      </w:r>
      <w:proofErr w:type="spellStart"/>
      <w:r>
        <w:t>wort</w:t>
      </w:r>
      <w:proofErr w:type="spellEnd"/>
      <w:r>
        <w:t xml:space="preserve"> / das des </w:t>
      </w:r>
      <w:proofErr w:type="spellStart"/>
      <w:r>
        <w:t>herren</w:t>
      </w:r>
      <w:proofErr w:type="spellEnd"/>
      <w:r>
        <w:t xml:space="preserve"> </w:t>
      </w:r>
      <w:proofErr w:type="spellStart"/>
      <w:r>
        <w:t>blut</w:t>
      </w:r>
      <w:proofErr w:type="spellEnd"/>
      <w:r>
        <w:t xml:space="preserve"> ein blutt des </w:t>
      </w:r>
      <w:proofErr w:type="spellStart"/>
      <w:r>
        <w:t>Newen</w:t>
      </w:r>
      <w:proofErr w:type="spellEnd"/>
      <w:r>
        <w:t xml:space="preserve"> Testamentes ist / in </w:t>
      </w:r>
      <w:proofErr w:type="spellStart"/>
      <w:r>
        <w:t>vergebung</w:t>
      </w:r>
      <w:proofErr w:type="spellEnd"/>
      <w:r>
        <w:t xml:space="preserve"> der </w:t>
      </w:r>
      <w:proofErr w:type="spellStart"/>
      <w:r>
        <w:t>sünden</w:t>
      </w:r>
      <w:proofErr w:type="spellEnd"/>
      <w:r>
        <w:t xml:space="preserve"> am </w:t>
      </w:r>
      <w:proofErr w:type="spellStart"/>
      <w:r>
        <w:t>Creütz</w:t>
      </w:r>
      <w:proofErr w:type="spellEnd"/>
      <w:r>
        <w:t xml:space="preserve"> vergossen. </w:t>
      </w:r>
    </w:p>
    <w:p w14:paraId="656F20E9" w14:textId="77777777" w:rsidR="003154BD" w:rsidRDefault="003154BD" w:rsidP="003154BD">
      <w:pPr>
        <w:pStyle w:val="StandardWeb"/>
      </w:pPr>
      <w:r>
        <w:t xml:space="preserve">In solchem </w:t>
      </w:r>
      <w:proofErr w:type="spellStart"/>
      <w:r>
        <w:t>unglauben</w:t>
      </w:r>
      <w:proofErr w:type="spellEnd"/>
      <w:r>
        <w:t xml:space="preserve"> / </w:t>
      </w:r>
      <w:proofErr w:type="spellStart"/>
      <w:r>
        <w:t>fueren</w:t>
      </w:r>
      <w:proofErr w:type="spellEnd"/>
      <w:r>
        <w:t xml:space="preserve"> uns die </w:t>
      </w:r>
      <w:proofErr w:type="spellStart"/>
      <w:r>
        <w:t>Newe</w:t>
      </w:r>
      <w:proofErr w:type="spellEnd"/>
      <w:r>
        <w:t xml:space="preserve"> </w:t>
      </w:r>
      <w:proofErr w:type="spellStart"/>
      <w:r>
        <w:t>Baepste</w:t>
      </w:r>
      <w:proofErr w:type="spellEnd"/>
      <w:r>
        <w:t xml:space="preserve"> / </w:t>
      </w:r>
      <w:proofErr w:type="spellStart"/>
      <w:r>
        <w:t>unn</w:t>
      </w:r>
      <w:proofErr w:type="spellEnd"/>
      <w:r>
        <w:t xml:space="preserve"> der Diebold </w:t>
      </w:r>
      <w:proofErr w:type="spellStart"/>
      <w:r>
        <w:t>Billikan</w:t>
      </w:r>
      <w:proofErr w:type="spellEnd"/>
      <w:r>
        <w:t xml:space="preserve"> / ist sonderlich verschmitzt und </w:t>
      </w:r>
      <w:proofErr w:type="spellStart"/>
      <w:r>
        <w:t>bereyt</w:t>
      </w:r>
      <w:proofErr w:type="spellEnd"/>
      <w:r>
        <w:t xml:space="preserve"> / ein solche </w:t>
      </w:r>
      <w:proofErr w:type="spellStart"/>
      <w:r>
        <w:t>narrerey</w:t>
      </w:r>
      <w:proofErr w:type="spellEnd"/>
      <w:r>
        <w:t xml:space="preserve"> und </w:t>
      </w:r>
      <w:proofErr w:type="spellStart"/>
      <w:r>
        <w:t>muessigkeit</w:t>
      </w:r>
      <w:proofErr w:type="spellEnd"/>
      <w:r>
        <w:t xml:space="preserve"> des </w:t>
      </w:r>
      <w:proofErr w:type="spellStart"/>
      <w:r>
        <w:t>leybs</w:t>
      </w:r>
      <w:proofErr w:type="spellEnd"/>
      <w:r>
        <w:t xml:space="preserve"> und </w:t>
      </w:r>
      <w:proofErr w:type="spellStart"/>
      <w:r>
        <w:t>bluts</w:t>
      </w:r>
      <w:proofErr w:type="spellEnd"/>
      <w:r>
        <w:t xml:space="preserve"> Christi zu machen / Aber </w:t>
      </w:r>
      <w:proofErr w:type="spellStart"/>
      <w:r>
        <w:t>woelcher</w:t>
      </w:r>
      <w:proofErr w:type="spellEnd"/>
      <w:r>
        <w:t xml:space="preserve"> </w:t>
      </w:r>
      <w:proofErr w:type="spellStart"/>
      <w:r>
        <w:t>saelig</w:t>
      </w:r>
      <w:proofErr w:type="spellEnd"/>
      <w:r>
        <w:t xml:space="preserve"> will werden / der bitt </w:t>
      </w:r>
      <w:proofErr w:type="spellStart"/>
      <w:r>
        <w:t>gott</w:t>
      </w:r>
      <w:proofErr w:type="spellEnd"/>
      <w:r>
        <w:t xml:space="preserve"> denn </w:t>
      </w:r>
      <w:proofErr w:type="spellStart"/>
      <w:r>
        <w:t>jr</w:t>
      </w:r>
      <w:proofErr w:type="spellEnd"/>
      <w:r>
        <w:t xml:space="preserve"> alle </w:t>
      </w:r>
      <w:proofErr w:type="spellStart"/>
      <w:r>
        <w:t>bedürfft</w:t>
      </w:r>
      <w:proofErr w:type="spellEnd"/>
      <w:r>
        <w:t xml:space="preserve"> </w:t>
      </w:r>
      <w:proofErr w:type="spellStart"/>
      <w:r>
        <w:t>warlich</w:t>
      </w:r>
      <w:proofErr w:type="spellEnd"/>
      <w:r>
        <w:t xml:space="preserve"> grosser </w:t>
      </w:r>
      <w:proofErr w:type="spellStart"/>
      <w:r>
        <w:t>bit</w:t>
      </w:r>
      <w:proofErr w:type="spellEnd"/>
      <w:r>
        <w:t xml:space="preserve"> und </w:t>
      </w:r>
      <w:proofErr w:type="spellStart"/>
      <w:r>
        <w:t>hilff</w:t>
      </w:r>
      <w:proofErr w:type="spellEnd"/>
      <w:r>
        <w:t xml:space="preserve"> </w:t>
      </w:r>
      <w:proofErr w:type="spellStart"/>
      <w:r>
        <w:t>gotes</w:t>
      </w:r>
      <w:proofErr w:type="spellEnd"/>
      <w:r>
        <w:t xml:space="preserve">. </w:t>
      </w:r>
      <w:proofErr w:type="spellStart"/>
      <w:r>
        <w:t>Seytemal</w:t>
      </w:r>
      <w:proofErr w:type="spellEnd"/>
      <w:r>
        <w:t xml:space="preserve"> wir sehen / das der </w:t>
      </w:r>
      <w:proofErr w:type="spellStart"/>
      <w:r>
        <w:t>teuffel</w:t>
      </w:r>
      <w:proofErr w:type="spellEnd"/>
      <w:r>
        <w:t xml:space="preserve"> in </w:t>
      </w:r>
      <w:proofErr w:type="spellStart"/>
      <w:r>
        <w:t>newen</w:t>
      </w:r>
      <w:proofErr w:type="spellEnd"/>
      <w:r>
        <w:t xml:space="preserve"> </w:t>
      </w:r>
      <w:proofErr w:type="spellStart"/>
      <w:r>
        <w:t>Korrecken</w:t>
      </w:r>
      <w:proofErr w:type="spellEnd"/>
      <w:r>
        <w:t xml:space="preserve"> </w:t>
      </w:r>
      <w:proofErr w:type="spellStart"/>
      <w:r>
        <w:t>steet</w:t>
      </w:r>
      <w:proofErr w:type="spellEnd"/>
      <w:r>
        <w:t xml:space="preserve"> / </w:t>
      </w:r>
      <w:proofErr w:type="spellStart"/>
      <w:r>
        <w:t>unn</w:t>
      </w:r>
      <w:proofErr w:type="spellEnd"/>
      <w:r>
        <w:t xml:space="preserve"> </w:t>
      </w:r>
      <w:proofErr w:type="spellStart"/>
      <w:r>
        <w:t>understeet</w:t>
      </w:r>
      <w:proofErr w:type="spellEnd"/>
      <w:r>
        <w:t xml:space="preserve"> sich die sehenden blenden. </w:t>
      </w:r>
    </w:p>
    <w:p w14:paraId="734E78B6" w14:textId="77777777" w:rsidR="003154BD" w:rsidRDefault="003154BD" w:rsidP="003154BD">
      <w:pPr>
        <w:pStyle w:val="StandardWeb"/>
      </w:pPr>
      <w:r>
        <w:t xml:space="preserve">Unsere </w:t>
      </w:r>
      <w:proofErr w:type="spellStart"/>
      <w:r>
        <w:t>newe</w:t>
      </w:r>
      <w:proofErr w:type="spellEnd"/>
      <w:r>
        <w:t xml:space="preserve"> </w:t>
      </w:r>
      <w:proofErr w:type="spellStart"/>
      <w:r>
        <w:t>Baepste</w:t>
      </w:r>
      <w:proofErr w:type="spellEnd"/>
      <w:r>
        <w:t xml:space="preserve"> </w:t>
      </w:r>
      <w:proofErr w:type="spellStart"/>
      <w:r>
        <w:t>seynd</w:t>
      </w:r>
      <w:proofErr w:type="spellEnd"/>
      <w:r>
        <w:t xml:space="preserve"> nicht </w:t>
      </w:r>
      <w:proofErr w:type="spellStart"/>
      <w:r>
        <w:t>gnuegig</w:t>
      </w:r>
      <w:proofErr w:type="spellEnd"/>
      <w:r>
        <w:t xml:space="preserve"> an dem übel das </w:t>
      </w:r>
      <w:proofErr w:type="spellStart"/>
      <w:r>
        <w:t>sy</w:t>
      </w:r>
      <w:proofErr w:type="spellEnd"/>
      <w:r>
        <w:t xml:space="preserve"> das </w:t>
      </w:r>
      <w:proofErr w:type="spellStart"/>
      <w:r>
        <w:t>herren</w:t>
      </w:r>
      <w:proofErr w:type="spellEnd"/>
      <w:r>
        <w:t xml:space="preserve"> </w:t>
      </w:r>
      <w:proofErr w:type="spellStart"/>
      <w:r>
        <w:t>blut</w:t>
      </w:r>
      <w:proofErr w:type="spellEnd"/>
      <w:r>
        <w:t xml:space="preserve"> zu einem </w:t>
      </w:r>
      <w:proofErr w:type="spellStart"/>
      <w:r>
        <w:t>gemeynen</w:t>
      </w:r>
      <w:proofErr w:type="spellEnd"/>
      <w:r>
        <w:t xml:space="preserve"> </w:t>
      </w:r>
      <w:proofErr w:type="spellStart"/>
      <w:r>
        <w:t>blut</w:t>
      </w:r>
      <w:proofErr w:type="spellEnd"/>
      <w:r>
        <w:t xml:space="preserve"> machen / das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zu einem </w:t>
      </w:r>
      <w:proofErr w:type="spellStart"/>
      <w:r>
        <w:t>blut</w:t>
      </w:r>
      <w:proofErr w:type="spellEnd"/>
      <w:r>
        <w:t xml:space="preserve"> des Alten </w:t>
      </w:r>
      <w:proofErr w:type="spellStart"/>
      <w:r>
        <w:t>testamentes</w:t>
      </w:r>
      <w:proofErr w:type="spellEnd"/>
      <w:r>
        <w:t xml:space="preserve"> </w:t>
      </w:r>
      <w:proofErr w:type="spellStart"/>
      <w:r>
        <w:t>unnd</w:t>
      </w:r>
      <w:proofErr w:type="spellEnd"/>
      <w:r>
        <w:t xml:space="preserve"> das </w:t>
      </w:r>
      <w:proofErr w:type="spellStart"/>
      <w:r>
        <w:t>blut</w:t>
      </w:r>
      <w:proofErr w:type="spellEnd"/>
      <w:r>
        <w:t xml:space="preserve"> der </w:t>
      </w:r>
      <w:proofErr w:type="spellStart"/>
      <w:r>
        <w:t>geystlichen</w:t>
      </w:r>
      <w:proofErr w:type="spellEnd"/>
      <w:r>
        <w:t xml:space="preserve"> </w:t>
      </w:r>
      <w:proofErr w:type="spellStart"/>
      <w:r>
        <w:t>besprengung</w:t>
      </w:r>
      <w:proofErr w:type="spellEnd"/>
      <w:r>
        <w:t xml:space="preserve"> </w:t>
      </w:r>
      <w:proofErr w:type="spellStart"/>
      <w:r>
        <w:t>unnd</w:t>
      </w:r>
      <w:proofErr w:type="spellEnd"/>
      <w:r>
        <w:t xml:space="preserve"> </w:t>
      </w:r>
      <w:proofErr w:type="spellStart"/>
      <w:r>
        <w:t>geystlicher</w:t>
      </w:r>
      <w:proofErr w:type="spellEnd"/>
      <w:r>
        <w:t xml:space="preserve"> </w:t>
      </w:r>
      <w:proofErr w:type="spellStart"/>
      <w:r>
        <w:t>reynigkeit</w:t>
      </w:r>
      <w:proofErr w:type="spellEnd"/>
      <w:r>
        <w:t xml:space="preserve"> / zu einem </w:t>
      </w:r>
      <w:proofErr w:type="spellStart"/>
      <w:r>
        <w:t>blut</w:t>
      </w:r>
      <w:proofErr w:type="spellEnd"/>
      <w:r>
        <w:t xml:space="preserve"> </w:t>
      </w:r>
      <w:proofErr w:type="spellStart"/>
      <w:r>
        <w:t>leyblicher</w:t>
      </w:r>
      <w:proofErr w:type="spellEnd"/>
      <w:r>
        <w:t xml:space="preserve"> </w:t>
      </w:r>
      <w:proofErr w:type="spellStart"/>
      <w:r>
        <w:t>besprengung</w:t>
      </w:r>
      <w:proofErr w:type="spellEnd"/>
      <w:r>
        <w:t xml:space="preserve"> / und </w:t>
      </w:r>
      <w:proofErr w:type="spellStart"/>
      <w:r>
        <w:t>leyblicher</w:t>
      </w:r>
      <w:proofErr w:type="spellEnd"/>
      <w:r>
        <w:t xml:space="preserve"> </w:t>
      </w:r>
      <w:proofErr w:type="spellStart"/>
      <w:r>
        <w:t>reynigkeit</w:t>
      </w:r>
      <w:proofErr w:type="spellEnd"/>
      <w:r>
        <w:t xml:space="preserve"> machen / </w:t>
      </w:r>
      <w:proofErr w:type="spellStart"/>
      <w:r>
        <w:t>Neyn</w:t>
      </w:r>
      <w:proofErr w:type="spellEnd"/>
      <w:r>
        <w:t xml:space="preserve"> / denn </w:t>
      </w:r>
      <w:proofErr w:type="spellStart"/>
      <w:r>
        <w:t>sy</w:t>
      </w:r>
      <w:proofErr w:type="spellEnd"/>
      <w:r>
        <w:t xml:space="preserve"> </w:t>
      </w:r>
      <w:proofErr w:type="spellStart"/>
      <w:r>
        <w:t>woellen</w:t>
      </w:r>
      <w:proofErr w:type="spellEnd"/>
      <w:r>
        <w:t xml:space="preserve"> </w:t>
      </w:r>
      <w:proofErr w:type="spellStart"/>
      <w:r>
        <w:t>mitt</w:t>
      </w:r>
      <w:proofErr w:type="spellEnd"/>
      <w:r>
        <w:t xml:space="preserve"> </w:t>
      </w:r>
      <w:proofErr w:type="spellStart"/>
      <w:r>
        <w:t>jrem</w:t>
      </w:r>
      <w:proofErr w:type="spellEnd"/>
      <w:r>
        <w:t xml:space="preserve"> </w:t>
      </w:r>
      <w:proofErr w:type="spellStart"/>
      <w:r>
        <w:t>irrtumb</w:t>
      </w:r>
      <w:proofErr w:type="spellEnd"/>
      <w:r>
        <w:t xml:space="preserve"> </w:t>
      </w:r>
      <w:proofErr w:type="spellStart"/>
      <w:r>
        <w:t>fürt</w:t>
      </w:r>
      <w:proofErr w:type="spellEnd"/>
      <w:r>
        <w:t xml:space="preserve"> </w:t>
      </w:r>
      <w:proofErr w:type="spellStart"/>
      <w:r>
        <w:t>faren</w:t>
      </w:r>
      <w:proofErr w:type="spellEnd"/>
      <w:r>
        <w:t xml:space="preserve"> / und uns das </w:t>
      </w:r>
      <w:proofErr w:type="spellStart"/>
      <w:r>
        <w:t>blut</w:t>
      </w:r>
      <w:proofErr w:type="spellEnd"/>
      <w:r>
        <w:t xml:space="preserve"> </w:t>
      </w:r>
      <w:proofErr w:type="spellStart"/>
      <w:r>
        <w:t>Chrsiti</w:t>
      </w:r>
      <w:proofErr w:type="spellEnd"/>
      <w:r>
        <w:t xml:space="preserve"> nicht allein </w:t>
      </w:r>
      <w:proofErr w:type="spellStart"/>
      <w:r>
        <w:t>leyblich</w:t>
      </w:r>
      <w:proofErr w:type="spellEnd"/>
      <w:r>
        <w:t xml:space="preserve"> zu </w:t>
      </w:r>
      <w:proofErr w:type="spellStart"/>
      <w:r>
        <w:t>trincken</w:t>
      </w:r>
      <w:proofErr w:type="spellEnd"/>
      <w:r>
        <w:t xml:space="preserve"> geben / sonder darüber / arme / </w:t>
      </w:r>
      <w:proofErr w:type="spellStart"/>
      <w:r>
        <w:t>ellende</w:t>
      </w:r>
      <w:proofErr w:type="spellEnd"/>
      <w:r>
        <w:t xml:space="preserve"> / lausige sündige und </w:t>
      </w:r>
      <w:proofErr w:type="spellStart"/>
      <w:r>
        <w:t>unglaubige</w:t>
      </w:r>
      <w:proofErr w:type="spellEnd"/>
      <w:r>
        <w:t xml:space="preserve"> </w:t>
      </w:r>
      <w:proofErr w:type="spellStart"/>
      <w:r>
        <w:t>pfaffen</w:t>
      </w:r>
      <w:proofErr w:type="spellEnd"/>
      <w:r>
        <w:t xml:space="preserve"> setzen / als </w:t>
      </w:r>
      <w:proofErr w:type="spellStart"/>
      <w:r>
        <w:t>mitler</w:t>
      </w:r>
      <w:proofErr w:type="spellEnd"/>
      <w:r>
        <w:t xml:space="preserve"> des </w:t>
      </w:r>
      <w:proofErr w:type="spellStart"/>
      <w:r>
        <w:t>newen</w:t>
      </w:r>
      <w:proofErr w:type="spellEnd"/>
      <w:r>
        <w:t xml:space="preserve"> </w:t>
      </w:r>
      <w:proofErr w:type="spellStart"/>
      <w:r>
        <w:t>testamentes</w:t>
      </w:r>
      <w:proofErr w:type="spellEnd"/>
      <w:r>
        <w:t xml:space="preserve"> / und des </w:t>
      </w:r>
      <w:proofErr w:type="spellStart"/>
      <w:r>
        <w:t>bluts</w:t>
      </w:r>
      <w:proofErr w:type="spellEnd"/>
      <w:r>
        <w:t xml:space="preserve"> des </w:t>
      </w:r>
      <w:proofErr w:type="spellStart"/>
      <w:r>
        <w:t>newen</w:t>
      </w:r>
      <w:proofErr w:type="spellEnd"/>
      <w:r>
        <w:t xml:space="preserve"> </w:t>
      </w:r>
      <w:proofErr w:type="spellStart"/>
      <w:r>
        <w:t>testamentes</w:t>
      </w:r>
      <w:proofErr w:type="spellEnd"/>
      <w:r>
        <w:t xml:space="preserve"> / auf das </w:t>
      </w:r>
      <w:proofErr w:type="spellStart"/>
      <w:r>
        <w:t>sy</w:t>
      </w:r>
      <w:proofErr w:type="spellEnd"/>
      <w:r>
        <w:t xml:space="preserve"> sich </w:t>
      </w:r>
      <w:proofErr w:type="spellStart"/>
      <w:r>
        <w:t>ye</w:t>
      </w:r>
      <w:proofErr w:type="spellEnd"/>
      <w:r>
        <w:t xml:space="preserve"> an dem </w:t>
      </w:r>
      <w:proofErr w:type="spellStart"/>
      <w:r>
        <w:t>blut</w:t>
      </w:r>
      <w:proofErr w:type="spellEnd"/>
      <w:r>
        <w:t xml:space="preserve"> Christi genugsam versündigen. </w:t>
      </w:r>
    </w:p>
    <w:p w14:paraId="2479D7CE" w14:textId="77777777" w:rsidR="003154BD" w:rsidRDefault="003154BD" w:rsidP="003154BD">
      <w:pPr>
        <w:pStyle w:val="StandardWeb"/>
      </w:pPr>
      <w:r>
        <w:t xml:space="preserve">Denn </w:t>
      </w:r>
      <w:proofErr w:type="spellStart"/>
      <w:r>
        <w:t>sy</w:t>
      </w:r>
      <w:proofErr w:type="spellEnd"/>
      <w:r>
        <w:t xml:space="preserve"> </w:t>
      </w:r>
      <w:proofErr w:type="spellStart"/>
      <w:r>
        <w:t>schreyben</w:t>
      </w:r>
      <w:proofErr w:type="spellEnd"/>
      <w:r>
        <w:t xml:space="preserve"> predigen und singen / das ein armer / </w:t>
      </w:r>
      <w:proofErr w:type="spellStart"/>
      <w:r>
        <w:t>betruebter</w:t>
      </w:r>
      <w:proofErr w:type="spellEnd"/>
      <w:r>
        <w:t xml:space="preserve"> / und </w:t>
      </w:r>
      <w:proofErr w:type="spellStart"/>
      <w:r>
        <w:t>unglaubiger</w:t>
      </w:r>
      <w:proofErr w:type="spellEnd"/>
      <w:r>
        <w:t xml:space="preserve"> </w:t>
      </w:r>
      <w:proofErr w:type="spellStart"/>
      <w:r>
        <w:t>pfaff</w:t>
      </w:r>
      <w:proofErr w:type="spellEnd"/>
      <w:r>
        <w:t xml:space="preserve"> / </w:t>
      </w:r>
      <w:proofErr w:type="spellStart"/>
      <w:r>
        <w:t>inn</w:t>
      </w:r>
      <w:proofErr w:type="spellEnd"/>
      <w:r>
        <w:t xml:space="preserve"> </w:t>
      </w:r>
      <w:proofErr w:type="spellStart"/>
      <w:r>
        <w:t>krafft</w:t>
      </w:r>
      <w:proofErr w:type="spellEnd"/>
      <w:r>
        <w:t xml:space="preserve"> der </w:t>
      </w:r>
      <w:proofErr w:type="spellStart"/>
      <w:r>
        <w:t>wort</w:t>
      </w:r>
      <w:proofErr w:type="spellEnd"/>
      <w:r>
        <w:t xml:space="preserve"> Christi / (</w:t>
      </w:r>
      <w:proofErr w:type="spellStart"/>
      <w:r>
        <w:t>woelche</w:t>
      </w:r>
      <w:proofErr w:type="spellEnd"/>
      <w:r>
        <w:t xml:space="preserve"> </w:t>
      </w:r>
      <w:proofErr w:type="spellStart"/>
      <w:r>
        <w:t>sy</w:t>
      </w:r>
      <w:proofErr w:type="spellEnd"/>
      <w:r>
        <w:t xml:space="preserve"> </w:t>
      </w:r>
      <w:proofErr w:type="spellStart"/>
      <w:r>
        <w:t>nit</w:t>
      </w:r>
      <w:proofErr w:type="spellEnd"/>
      <w:r>
        <w:t xml:space="preserve"> </w:t>
      </w:r>
      <w:proofErr w:type="spellStart"/>
      <w:r>
        <w:t>zeygen</w:t>
      </w:r>
      <w:proofErr w:type="spellEnd"/>
      <w:r>
        <w:t xml:space="preserve"> </w:t>
      </w:r>
      <w:proofErr w:type="spellStart"/>
      <w:r>
        <w:t>moegen</w:t>
      </w:r>
      <w:proofErr w:type="spellEnd"/>
      <w:r>
        <w:t xml:space="preserve">) das </w:t>
      </w:r>
      <w:proofErr w:type="spellStart"/>
      <w:r>
        <w:t>blut</w:t>
      </w:r>
      <w:proofErr w:type="spellEnd"/>
      <w:r>
        <w:t xml:space="preserve"> Christi in </w:t>
      </w:r>
      <w:proofErr w:type="spellStart"/>
      <w:r>
        <w:t>jrem</w:t>
      </w:r>
      <w:proofErr w:type="spellEnd"/>
      <w:r>
        <w:t xml:space="preserve"> </w:t>
      </w:r>
      <w:proofErr w:type="spellStart"/>
      <w:r>
        <w:t>kelch</w:t>
      </w:r>
      <w:proofErr w:type="spellEnd"/>
      <w:r>
        <w:t xml:space="preserve"> oder </w:t>
      </w:r>
      <w:proofErr w:type="spellStart"/>
      <w:r>
        <w:t>Sacremanet</w:t>
      </w:r>
      <w:proofErr w:type="spellEnd"/>
      <w:r>
        <w:t xml:space="preserve"> dem </w:t>
      </w:r>
      <w:proofErr w:type="spellStart"/>
      <w:r>
        <w:t>volck</w:t>
      </w:r>
      <w:proofErr w:type="spellEnd"/>
      <w:r>
        <w:t xml:space="preserve"> Gottes / Als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w:t>
      </w:r>
      <w:proofErr w:type="spellStart"/>
      <w:r>
        <w:t>koennen</w:t>
      </w:r>
      <w:proofErr w:type="spellEnd"/>
      <w:r>
        <w:t xml:space="preserve"> geben / </w:t>
      </w:r>
      <w:proofErr w:type="spellStart"/>
      <w:r>
        <w:t>Darumb</w:t>
      </w:r>
      <w:proofErr w:type="spellEnd"/>
      <w:r>
        <w:t xml:space="preserve"> muß ich </w:t>
      </w:r>
      <w:proofErr w:type="spellStart"/>
      <w:r>
        <w:t>jn</w:t>
      </w:r>
      <w:proofErr w:type="spellEnd"/>
      <w:r>
        <w:t xml:space="preserve"> </w:t>
      </w:r>
      <w:proofErr w:type="spellStart"/>
      <w:r>
        <w:t>jren</w:t>
      </w:r>
      <w:proofErr w:type="spellEnd"/>
      <w:r>
        <w:t xml:space="preserve"> </w:t>
      </w:r>
      <w:proofErr w:type="spellStart"/>
      <w:r>
        <w:t>unglauben</w:t>
      </w:r>
      <w:proofErr w:type="spellEnd"/>
      <w:r>
        <w:t xml:space="preserve"> </w:t>
      </w:r>
      <w:proofErr w:type="spellStart"/>
      <w:r>
        <w:t>zeygen</w:t>
      </w:r>
      <w:proofErr w:type="spellEnd"/>
      <w:r>
        <w:t xml:space="preserve"> / </w:t>
      </w:r>
      <w:proofErr w:type="spellStart"/>
      <w:r>
        <w:t>unnd</w:t>
      </w:r>
      <w:proofErr w:type="spellEnd"/>
      <w:r>
        <w:t xml:space="preserve"> sag also. </w:t>
      </w:r>
    </w:p>
    <w:p w14:paraId="7158ACB6" w14:textId="77777777" w:rsidR="003154BD" w:rsidRDefault="003154BD" w:rsidP="003154BD">
      <w:pPr>
        <w:pStyle w:val="StandardWeb"/>
      </w:pPr>
      <w:r>
        <w:t xml:space="preserve">Ist das </w:t>
      </w:r>
      <w:proofErr w:type="spellStart"/>
      <w:r>
        <w:t>blut</w:t>
      </w:r>
      <w:proofErr w:type="spellEnd"/>
      <w:r>
        <w:t xml:space="preserve"> Christi das ein </w:t>
      </w:r>
      <w:proofErr w:type="spellStart"/>
      <w:r>
        <w:t>priester</w:t>
      </w:r>
      <w:proofErr w:type="spellEnd"/>
      <w:r>
        <w:t xml:space="preserve"> </w:t>
      </w:r>
      <w:proofErr w:type="spellStart"/>
      <w:r>
        <w:t>jm</w:t>
      </w:r>
      <w:proofErr w:type="spellEnd"/>
      <w:r>
        <w:t xml:space="preserve"> / oder einem andern gibt / </w:t>
      </w:r>
      <w:proofErr w:type="spellStart"/>
      <w:r>
        <w:t>leyblich</w:t>
      </w:r>
      <w:proofErr w:type="spellEnd"/>
      <w:r>
        <w:t xml:space="preserve"> zu </w:t>
      </w:r>
      <w:proofErr w:type="spellStart"/>
      <w:r>
        <w:t>trincken</w:t>
      </w:r>
      <w:proofErr w:type="spellEnd"/>
      <w:r>
        <w:t xml:space="preserve"> / </w:t>
      </w:r>
      <w:proofErr w:type="spellStart"/>
      <w:r>
        <w:t>nit</w:t>
      </w:r>
      <w:proofErr w:type="spellEnd"/>
      <w:r>
        <w:t xml:space="preserve"> ein </w:t>
      </w:r>
      <w:proofErr w:type="spellStart"/>
      <w:r>
        <w:t>tranck</w:t>
      </w:r>
      <w:proofErr w:type="spellEnd"/>
      <w:r>
        <w:t xml:space="preserve"> zu der </w:t>
      </w:r>
      <w:proofErr w:type="spellStart"/>
      <w:r>
        <w:t>gerechtigkeyt</w:t>
      </w:r>
      <w:proofErr w:type="spellEnd"/>
      <w:r>
        <w:t xml:space="preserve"> / So ist das </w:t>
      </w:r>
      <w:proofErr w:type="spellStart"/>
      <w:r>
        <w:t>kostlich</w:t>
      </w:r>
      <w:proofErr w:type="spellEnd"/>
      <w:r>
        <w:t xml:space="preserve"> blutt Christi </w:t>
      </w:r>
      <w:proofErr w:type="spellStart"/>
      <w:r>
        <w:t>inn</w:t>
      </w:r>
      <w:proofErr w:type="spellEnd"/>
      <w:r>
        <w:t xml:space="preserve"> der </w:t>
      </w:r>
      <w:proofErr w:type="spellStart"/>
      <w:r>
        <w:t>pfaffen</w:t>
      </w:r>
      <w:proofErr w:type="spellEnd"/>
      <w:r>
        <w:t xml:space="preserve"> Kelch / kein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 denn es den </w:t>
      </w:r>
      <w:proofErr w:type="spellStart"/>
      <w:r>
        <w:t>durst</w:t>
      </w:r>
      <w:proofErr w:type="spellEnd"/>
      <w:r>
        <w:t xml:space="preserve"> nach der </w:t>
      </w:r>
      <w:proofErr w:type="spellStart"/>
      <w:r>
        <w:t>gerechtigkeit</w:t>
      </w:r>
      <w:proofErr w:type="spellEnd"/>
      <w:r>
        <w:t xml:space="preserve"> </w:t>
      </w:r>
      <w:proofErr w:type="spellStart"/>
      <w:r>
        <w:t>nit</w:t>
      </w:r>
      <w:proofErr w:type="spellEnd"/>
      <w:r>
        <w:t xml:space="preserve"> </w:t>
      </w:r>
      <w:proofErr w:type="spellStart"/>
      <w:r>
        <w:t>leschet</w:t>
      </w:r>
      <w:proofErr w:type="spellEnd"/>
      <w:r>
        <w:t xml:space="preserve"> / das ist / es ist nicht das </w:t>
      </w:r>
      <w:proofErr w:type="spellStart"/>
      <w:r>
        <w:t>blut</w:t>
      </w:r>
      <w:proofErr w:type="spellEnd"/>
      <w:r>
        <w:t xml:space="preserve"> / das </w:t>
      </w:r>
      <w:proofErr w:type="spellStart"/>
      <w:r>
        <w:t>sünde</w:t>
      </w:r>
      <w:proofErr w:type="spellEnd"/>
      <w:r>
        <w:t xml:space="preserve"> vergibt Ro. 3. </w:t>
      </w:r>
      <w:proofErr w:type="spellStart"/>
      <w:r>
        <w:t>Unn</w:t>
      </w:r>
      <w:proofErr w:type="spellEnd"/>
      <w:r>
        <w:t xml:space="preserve"> </w:t>
      </w:r>
      <w:proofErr w:type="spellStart"/>
      <w:r>
        <w:t>fürter</w:t>
      </w:r>
      <w:proofErr w:type="spellEnd"/>
      <w:r>
        <w:t xml:space="preserve"> so </w:t>
      </w:r>
      <w:proofErr w:type="spellStart"/>
      <w:r>
        <w:t>kan</w:t>
      </w:r>
      <w:proofErr w:type="spellEnd"/>
      <w:r>
        <w:t xml:space="preserve"> es den </w:t>
      </w:r>
      <w:proofErr w:type="spellStart"/>
      <w:r>
        <w:t>kelch</w:t>
      </w:r>
      <w:proofErr w:type="spellEnd"/>
      <w:r>
        <w:t xml:space="preserve"> der </w:t>
      </w:r>
      <w:proofErr w:type="spellStart"/>
      <w:r>
        <w:t>newen</w:t>
      </w:r>
      <w:proofErr w:type="spellEnd"/>
      <w:r>
        <w:t xml:space="preserve"> </w:t>
      </w:r>
      <w:proofErr w:type="spellStart"/>
      <w:r>
        <w:t>Baepsten</w:t>
      </w:r>
      <w:proofErr w:type="spellEnd"/>
      <w:r>
        <w:t xml:space="preserve"> zu keinem </w:t>
      </w:r>
      <w:proofErr w:type="spellStart"/>
      <w:r>
        <w:t>newen</w:t>
      </w:r>
      <w:proofErr w:type="spellEnd"/>
      <w:r>
        <w:t xml:space="preserve"> </w:t>
      </w:r>
      <w:proofErr w:type="spellStart"/>
      <w:r>
        <w:t>testament</w:t>
      </w:r>
      <w:proofErr w:type="spellEnd"/>
      <w:r>
        <w:t xml:space="preserve"> machen / denn </w:t>
      </w:r>
      <w:proofErr w:type="spellStart"/>
      <w:r>
        <w:t>solchs</w:t>
      </w:r>
      <w:proofErr w:type="spellEnd"/>
      <w:r>
        <w:t xml:space="preserve"> </w:t>
      </w:r>
      <w:proofErr w:type="spellStart"/>
      <w:r>
        <w:t>blut</w:t>
      </w:r>
      <w:proofErr w:type="spellEnd"/>
      <w:r>
        <w:t xml:space="preserve"> </w:t>
      </w:r>
      <w:proofErr w:type="spellStart"/>
      <w:r>
        <w:t>selbs</w:t>
      </w:r>
      <w:proofErr w:type="spellEnd"/>
      <w:r>
        <w:t xml:space="preserve"> kein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ist / noch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seyn mag / Derwegen </w:t>
      </w:r>
      <w:proofErr w:type="spellStart"/>
      <w:r>
        <w:t>hette</w:t>
      </w:r>
      <w:proofErr w:type="spellEnd"/>
      <w:r>
        <w:t xml:space="preserve"> ich mit </w:t>
      </w:r>
      <w:proofErr w:type="spellStart"/>
      <w:r>
        <w:t>jnen</w:t>
      </w:r>
      <w:proofErr w:type="spellEnd"/>
      <w:r>
        <w:t xml:space="preserve"> nicht zu thun / und </w:t>
      </w:r>
      <w:proofErr w:type="spellStart"/>
      <w:r>
        <w:t>sy</w:t>
      </w:r>
      <w:proofErr w:type="spellEnd"/>
      <w:r>
        <w:t xml:space="preserve"> </w:t>
      </w:r>
      <w:proofErr w:type="spellStart"/>
      <w:r>
        <w:t>widerumb</w:t>
      </w:r>
      <w:proofErr w:type="spellEnd"/>
      <w:r>
        <w:t xml:space="preserve"> </w:t>
      </w:r>
      <w:proofErr w:type="spellStart"/>
      <w:r>
        <w:t>kündten</w:t>
      </w:r>
      <w:proofErr w:type="spellEnd"/>
      <w:r>
        <w:t xml:space="preserve"> durch </w:t>
      </w:r>
      <w:proofErr w:type="spellStart"/>
      <w:r>
        <w:t>jr</w:t>
      </w:r>
      <w:proofErr w:type="spellEnd"/>
      <w:r>
        <w:t xml:space="preserve"> </w:t>
      </w:r>
      <w:proofErr w:type="spellStart"/>
      <w:r>
        <w:t>blut</w:t>
      </w:r>
      <w:proofErr w:type="spellEnd"/>
      <w:r>
        <w:t xml:space="preserve"> nichts </w:t>
      </w:r>
      <w:proofErr w:type="spellStart"/>
      <w:r>
        <w:t>erstreytten</w:t>
      </w:r>
      <w:proofErr w:type="spellEnd"/>
      <w:r>
        <w:t xml:space="preserve"> / das der Kelch ein </w:t>
      </w:r>
      <w:proofErr w:type="spellStart"/>
      <w:r>
        <w:t>new</w:t>
      </w:r>
      <w:proofErr w:type="spellEnd"/>
      <w:r>
        <w:t xml:space="preserve"> </w:t>
      </w:r>
      <w:proofErr w:type="spellStart"/>
      <w:r>
        <w:t>testament</w:t>
      </w:r>
      <w:proofErr w:type="spellEnd"/>
      <w:r>
        <w:t xml:space="preserve"> sey / durch </w:t>
      </w:r>
      <w:proofErr w:type="spellStart"/>
      <w:r>
        <w:t>jr</w:t>
      </w:r>
      <w:proofErr w:type="spellEnd"/>
      <w:r>
        <w:t xml:space="preserve"> </w:t>
      </w:r>
      <w:proofErr w:type="spellStart"/>
      <w:r>
        <w:t>erdichtes</w:t>
      </w:r>
      <w:proofErr w:type="spellEnd"/>
      <w:r>
        <w:t xml:space="preserve"> </w:t>
      </w:r>
      <w:proofErr w:type="spellStart"/>
      <w:r>
        <w:t>blut</w:t>
      </w:r>
      <w:proofErr w:type="spellEnd"/>
      <w:r>
        <w:t xml:space="preserve"> / das in </w:t>
      </w:r>
      <w:proofErr w:type="spellStart"/>
      <w:r>
        <w:t>jrem</w:t>
      </w:r>
      <w:proofErr w:type="spellEnd"/>
      <w:r>
        <w:t xml:space="preserve"> Kelch seyn soll. </w:t>
      </w:r>
    </w:p>
    <w:p w14:paraId="71E6A8C4" w14:textId="77777777" w:rsidR="003154BD" w:rsidRDefault="003154BD" w:rsidP="003154BD">
      <w:pPr>
        <w:pStyle w:val="StandardWeb"/>
      </w:pPr>
      <w:r>
        <w:t xml:space="preserve">Ist aber das </w:t>
      </w:r>
      <w:proofErr w:type="spellStart"/>
      <w:r>
        <w:t>blut</w:t>
      </w:r>
      <w:proofErr w:type="spellEnd"/>
      <w:r>
        <w:t xml:space="preserve"> Christi in </w:t>
      </w:r>
      <w:proofErr w:type="spellStart"/>
      <w:r>
        <w:t>jrem</w:t>
      </w:r>
      <w:proofErr w:type="spellEnd"/>
      <w:r>
        <w:t xml:space="preserve"> Kelch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(als Luther ein mal setzet / aber das </w:t>
      </w:r>
      <w:proofErr w:type="spellStart"/>
      <w:r>
        <w:t>annder</w:t>
      </w:r>
      <w:proofErr w:type="spellEnd"/>
      <w:r>
        <w:t xml:space="preserve"> mal </w:t>
      </w:r>
      <w:proofErr w:type="spellStart"/>
      <w:r>
        <w:t>leucket</w:t>
      </w:r>
      <w:proofErr w:type="spellEnd"/>
      <w:r>
        <w:t xml:space="preserve"> / </w:t>
      </w:r>
      <w:proofErr w:type="spellStart"/>
      <w:r>
        <w:t>zeytten</w:t>
      </w:r>
      <w:proofErr w:type="spellEnd"/>
      <w:r>
        <w:t xml:space="preserve"> also / </w:t>
      </w:r>
      <w:proofErr w:type="spellStart"/>
      <w:r>
        <w:t>zeytten</w:t>
      </w:r>
      <w:proofErr w:type="spellEnd"/>
      <w:r>
        <w:t xml:space="preserve"> </w:t>
      </w:r>
      <w:proofErr w:type="spellStart"/>
      <w:r>
        <w:t>anderst</w:t>
      </w:r>
      <w:proofErr w:type="spellEnd"/>
      <w:r>
        <w:t xml:space="preserve"> / wie seyn buch </w:t>
      </w:r>
      <w:proofErr w:type="spellStart"/>
      <w:r>
        <w:t>forne</w:t>
      </w:r>
      <w:proofErr w:type="spellEnd"/>
      <w:r>
        <w:t xml:space="preserve"> also </w:t>
      </w:r>
      <w:proofErr w:type="spellStart"/>
      <w:r>
        <w:t>hinden</w:t>
      </w:r>
      <w:proofErr w:type="spellEnd"/>
      <w:r>
        <w:t xml:space="preserve"> </w:t>
      </w:r>
      <w:proofErr w:type="spellStart"/>
      <w:r>
        <w:t>anderst</w:t>
      </w:r>
      <w:proofErr w:type="spellEnd"/>
      <w:r>
        <w:t xml:space="preserve"> </w:t>
      </w:r>
      <w:proofErr w:type="spellStart"/>
      <w:r>
        <w:t>schreybt</w:t>
      </w:r>
      <w:proofErr w:type="spellEnd"/>
      <w:r>
        <w:t xml:space="preserve">) / Ist aber </w:t>
      </w:r>
      <w:proofErr w:type="spellStart"/>
      <w:r>
        <w:t>dz</w:t>
      </w:r>
      <w:proofErr w:type="spellEnd"/>
      <w:r>
        <w:t xml:space="preserve"> </w:t>
      </w:r>
      <w:proofErr w:type="spellStart"/>
      <w:r>
        <w:t>blut</w:t>
      </w:r>
      <w:proofErr w:type="spellEnd"/>
      <w:r>
        <w:t xml:space="preserve"> Christi ein </w:t>
      </w:r>
      <w:proofErr w:type="spellStart"/>
      <w:r>
        <w:t>blut</w:t>
      </w:r>
      <w:proofErr w:type="spellEnd"/>
      <w:r>
        <w:t xml:space="preserve">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 in der </w:t>
      </w:r>
      <w:proofErr w:type="spellStart"/>
      <w:r>
        <w:t>pfaffen</w:t>
      </w:r>
      <w:proofErr w:type="spellEnd"/>
      <w:r>
        <w:t xml:space="preserve"> </w:t>
      </w:r>
      <w:proofErr w:type="spellStart"/>
      <w:r>
        <w:t>kelch</w:t>
      </w:r>
      <w:proofErr w:type="spellEnd"/>
      <w:r>
        <w:t xml:space="preserve"> / </w:t>
      </w:r>
      <w:proofErr w:type="spellStart"/>
      <w:r>
        <w:t>unn</w:t>
      </w:r>
      <w:proofErr w:type="spellEnd"/>
      <w:r>
        <w:t xml:space="preserve"> </w:t>
      </w:r>
      <w:proofErr w:type="spellStart"/>
      <w:r>
        <w:t>dz</w:t>
      </w:r>
      <w:proofErr w:type="spellEnd"/>
      <w:r>
        <w:t xml:space="preserve"> </w:t>
      </w:r>
      <w:proofErr w:type="spellStart"/>
      <w:r>
        <w:t>ware</w:t>
      </w:r>
      <w:proofErr w:type="spellEnd"/>
      <w:r>
        <w:t xml:space="preserve"> das unsere </w:t>
      </w:r>
      <w:proofErr w:type="spellStart"/>
      <w:r>
        <w:t>schoene</w:t>
      </w:r>
      <w:proofErr w:type="spellEnd"/>
      <w:r>
        <w:t xml:space="preserve"> / </w:t>
      </w:r>
      <w:proofErr w:type="spellStart"/>
      <w:r>
        <w:t>newe</w:t>
      </w:r>
      <w:proofErr w:type="spellEnd"/>
      <w:r>
        <w:t xml:space="preserve"> </w:t>
      </w:r>
      <w:proofErr w:type="spellStart"/>
      <w:r>
        <w:t>wort</w:t>
      </w:r>
      <w:proofErr w:type="spellEnd"/>
      <w:r>
        <w:t xml:space="preserve"> reiche gezierte </w:t>
      </w:r>
      <w:proofErr w:type="spellStart"/>
      <w:r>
        <w:t>pfaffen</w:t>
      </w:r>
      <w:proofErr w:type="spellEnd"/>
      <w:r>
        <w:t xml:space="preserve"> / </w:t>
      </w:r>
      <w:proofErr w:type="spellStart"/>
      <w:r>
        <w:t>dz</w:t>
      </w:r>
      <w:proofErr w:type="spellEnd"/>
      <w:r>
        <w:t xml:space="preserve"> </w:t>
      </w:r>
      <w:proofErr w:type="spellStart"/>
      <w:r>
        <w:t>blut</w:t>
      </w:r>
      <w:proofErr w:type="spellEnd"/>
      <w:r>
        <w:t xml:space="preserve"> Christi künden zu </w:t>
      </w:r>
      <w:proofErr w:type="spellStart"/>
      <w:r>
        <w:t>trincken</w:t>
      </w:r>
      <w:proofErr w:type="spellEnd"/>
      <w:r>
        <w:t xml:space="preserve"> geben / So </w:t>
      </w:r>
      <w:proofErr w:type="spellStart"/>
      <w:r>
        <w:t>wirdt</w:t>
      </w:r>
      <w:proofErr w:type="spellEnd"/>
      <w:r>
        <w:t xml:space="preserve"> folgen / das des </w:t>
      </w:r>
      <w:proofErr w:type="spellStart"/>
      <w:r>
        <w:t>herren</w:t>
      </w:r>
      <w:proofErr w:type="spellEnd"/>
      <w:r>
        <w:t xml:space="preserve"> vergossen </w:t>
      </w:r>
      <w:proofErr w:type="spellStart"/>
      <w:r>
        <w:t>blut</w:t>
      </w:r>
      <w:proofErr w:type="spellEnd"/>
      <w:r>
        <w:t xml:space="preserve"> am </w:t>
      </w:r>
      <w:proofErr w:type="spellStart"/>
      <w:r>
        <w:t>Creütz</w:t>
      </w:r>
      <w:proofErr w:type="spellEnd"/>
      <w:r>
        <w:t xml:space="preserve"> / kein blutt des </w:t>
      </w:r>
      <w:proofErr w:type="spellStart"/>
      <w:r>
        <w:t>newen</w:t>
      </w:r>
      <w:proofErr w:type="spellEnd"/>
      <w:r>
        <w:t xml:space="preserve"> </w:t>
      </w:r>
      <w:proofErr w:type="spellStart"/>
      <w:r>
        <w:t>testamentes</w:t>
      </w:r>
      <w:proofErr w:type="spellEnd"/>
      <w:r>
        <w:t xml:space="preserve"> </w:t>
      </w:r>
      <w:proofErr w:type="spellStart"/>
      <w:r>
        <w:t>were</w:t>
      </w:r>
      <w:proofErr w:type="spellEnd"/>
      <w:r>
        <w:t xml:space="preserve"> / und </w:t>
      </w:r>
      <w:proofErr w:type="spellStart"/>
      <w:r>
        <w:t>ds</w:t>
      </w:r>
      <w:proofErr w:type="spellEnd"/>
      <w:r>
        <w:t xml:space="preserve"> die arme </w:t>
      </w:r>
      <w:proofErr w:type="spellStart"/>
      <w:r>
        <w:t>Eselltreyber</w:t>
      </w:r>
      <w:proofErr w:type="spellEnd"/>
      <w:r>
        <w:t xml:space="preserve"> / und die </w:t>
      </w:r>
      <w:proofErr w:type="spellStart"/>
      <w:r>
        <w:t>lustgreber</w:t>
      </w:r>
      <w:proofErr w:type="spellEnd"/>
      <w:r>
        <w:t xml:space="preserve"> und die </w:t>
      </w:r>
      <w:proofErr w:type="spellStart"/>
      <w:r>
        <w:t>gotlosen</w:t>
      </w:r>
      <w:proofErr w:type="spellEnd"/>
      <w:r>
        <w:t xml:space="preserve"> </w:t>
      </w:r>
      <w:proofErr w:type="spellStart"/>
      <w:r>
        <w:t>pfaffen</w:t>
      </w:r>
      <w:proofErr w:type="spellEnd"/>
      <w:r>
        <w:t xml:space="preserve"> / die </w:t>
      </w:r>
      <w:proofErr w:type="spellStart"/>
      <w:r>
        <w:t>geferbte</w:t>
      </w:r>
      <w:proofErr w:type="spellEnd"/>
      <w:r>
        <w:t xml:space="preserve"> </w:t>
      </w:r>
      <w:proofErr w:type="spellStart"/>
      <w:r>
        <w:t>greber</w:t>
      </w:r>
      <w:proofErr w:type="spellEnd"/>
      <w:r>
        <w:t xml:space="preserve"> </w:t>
      </w:r>
      <w:proofErr w:type="spellStart"/>
      <w:r>
        <w:t>mitler</w:t>
      </w:r>
      <w:proofErr w:type="spellEnd"/>
      <w:r>
        <w:t xml:space="preserve"> </w:t>
      </w:r>
      <w:proofErr w:type="spellStart"/>
      <w:r>
        <w:t>unn</w:t>
      </w:r>
      <w:proofErr w:type="spellEnd"/>
      <w:r>
        <w:t xml:space="preserve"> </w:t>
      </w:r>
      <w:proofErr w:type="spellStart"/>
      <w:r>
        <w:t>zubereyter</w:t>
      </w:r>
      <w:proofErr w:type="spellEnd"/>
      <w:r>
        <w:t xml:space="preserve"> </w:t>
      </w:r>
      <w:proofErr w:type="spellStart"/>
      <w:r>
        <w:t>weren</w:t>
      </w:r>
      <w:proofErr w:type="spellEnd"/>
      <w:r>
        <w:t xml:space="preserve"> / des </w:t>
      </w:r>
      <w:proofErr w:type="spellStart"/>
      <w:r>
        <w:t>Newen</w:t>
      </w:r>
      <w:proofErr w:type="spellEnd"/>
      <w:r>
        <w:t xml:space="preserve"> Testamentes? Das </w:t>
      </w:r>
      <w:proofErr w:type="spellStart"/>
      <w:r>
        <w:t>wurd</w:t>
      </w:r>
      <w:proofErr w:type="spellEnd"/>
      <w:r>
        <w:t xml:space="preserve"> </w:t>
      </w:r>
      <w:proofErr w:type="spellStart"/>
      <w:r>
        <w:t>ye</w:t>
      </w:r>
      <w:proofErr w:type="spellEnd"/>
      <w:r>
        <w:t xml:space="preserve"> ein </w:t>
      </w:r>
      <w:proofErr w:type="spellStart"/>
      <w:r>
        <w:t>schoene</w:t>
      </w:r>
      <w:proofErr w:type="spellEnd"/>
      <w:r>
        <w:t xml:space="preserve"> </w:t>
      </w:r>
      <w:proofErr w:type="spellStart"/>
      <w:r>
        <w:t>figur</w:t>
      </w:r>
      <w:proofErr w:type="spellEnd"/>
      <w:r>
        <w:t xml:space="preserve"> / </w:t>
      </w:r>
      <w:proofErr w:type="spellStart"/>
      <w:r>
        <w:t>unnd</w:t>
      </w:r>
      <w:proofErr w:type="spellEnd"/>
      <w:r>
        <w:t xml:space="preserve"> also muß Esaias liegen / der von Christo </w:t>
      </w:r>
      <w:proofErr w:type="spellStart"/>
      <w:r>
        <w:t>schreybet</w:t>
      </w:r>
      <w:proofErr w:type="spellEnd"/>
      <w:r>
        <w:t xml:space="preserve"> / das er </w:t>
      </w:r>
      <w:proofErr w:type="spellStart"/>
      <w:r>
        <w:t>seer</w:t>
      </w:r>
      <w:proofErr w:type="spellEnd"/>
      <w:r>
        <w:t xml:space="preserve"> hoch und </w:t>
      </w:r>
      <w:proofErr w:type="spellStart"/>
      <w:r>
        <w:t>fürtreflich</w:t>
      </w:r>
      <w:proofErr w:type="spellEnd"/>
      <w:r>
        <w:t xml:space="preserve"> werde Esa. 52. 11. 9. und Paulus </w:t>
      </w:r>
      <w:proofErr w:type="spellStart"/>
      <w:r>
        <w:t>mueßt</w:t>
      </w:r>
      <w:proofErr w:type="spellEnd"/>
      <w:r>
        <w:t xml:space="preserve"> auch liegen / der Christo den </w:t>
      </w:r>
      <w:proofErr w:type="spellStart"/>
      <w:r>
        <w:t>fürgang</w:t>
      </w:r>
      <w:proofErr w:type="spellEnd"/>
      <w:r>
        <w:t xml:space="preserve"> gibt in allen dingen </w:t>
      </w:r>
      <w:proofErr w:type="spellStart"/>
      <w:r>
        <w:t>Colosse</w:t>
      </w:r>
      <w:proofErr w:type="spellEnd"/>
      <w:r>
        <w:t xml:space="preserve">. 1. </w:t>
      </w:r>
    </w:p>
    <w:p w14:paraId="38E561B6" w14:textId="77777777" w:rsidR="003154BD" w:rsidRDefault="003154BD" w:rsidP="003154BD">
      <w:pPr>
        <w:pStyle w:val="StandardWeb"/>
      </w:pPr>
      <w:r>
        <w:t xml:space="preserve">Das aber das </w:t>
      </w:r>
      <w:proofErr w:type="spellStart"/>
      <w:r>
        <w:t>volck</w:t>
      </w:r>
      <w:proofErr w:type="spellEnd"/>
      <w:r>
        <w:t xml:space="preserve"> / das die sündige </w:t>
      </w:r>
      <w:proofErr w:type="spellStart"/>
      <w:r>
        <w:t>pfaffen</w:t>
      </w:r>
      <w:proofErr w:type="spellEnd"/>
      <w:r>
        <w:t xml:space="preserve"> / </w:t>
      </w:r>
      <w:proofErr w:type="spellStart"/>
      <w:r>
        <w:t>priester</w:t>
      </w:r>
      <w:proofErr w:type="spellEnd"/>
      <w:r>
        <w:t xml:space="preserve"> und </w:t>
      </w:r>
      <w:proofErr w:type="spellStart"/>
      <w:r>
        <w:t>mitler</w:t>
      </w:r>
      <w:proofErr w:type="spellEnd"/>
      <w:r>
        <w:t xml:space="preserve"> des </w:t>
      </w:r>
      <w:proofErr w:type="spellStart"/>
      <w:r>
        <w:t>newen</w:t>
      </w:r>
      <w:proofErr w:type="spellEnd"/>
      <w:r>
        <w:t xml:space="preserve"> </w:t>
      </w:r>
      <w:proofErr w:type="spellStart"/>
      <w:r>
        <w:t>testamentes</w:t>
      </w:r>
      <w:proofErr w:type="spellEnd"/>
      <w:r>
        <w:t xml:space="preserve"> </w:t>
      </w:r>
      <w:proofErr w:type="spellStart"/>
      <w:r>
        <w:t>weren</w:t>
      </w:r>
      <w:proofErr w:type="spellEnd"/>
      <w:r>
        <w:t xml:space="preserve"> / wenn </w:t>
      </w:r>
      <w:proofErr w:type="spellStart"/>
      <w:r>
        <w:t>sy</w:t>
      </w:r>
      <w:proofErr w:type="spellEnd"/>
      <w:r>
        <w:t xml:space="preserve"> das </w:t>
      </w:r>
      <w:proofErr w:type="spellStart"/>
      <w:r>
        <w:t>blut</w:t>
      </w:r>
      <w:proofErr w:type="spellEnd"/>
      <w:r>
        <w:t xml:space="preserve"> Christi künden geben / zu einem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 das </w:t>
      </w:r>
      <w:proofErr w:type="spellStart"/>
      <w:r>
        <w:t>findt</w:t>
      </w:r>
      <w:proofErr w:type="spellEnd"/>
      <w:r>
        <w:t xml:space="preserve"> man in der Epistel zu den Heb. 9. und 10. auch </w:t>
      </w:r>
      <w:proofErr w:type="spellStart"/>
      <w:r>
        <w:t>auß</w:t>
      </w:r>
      <w:proofErr w:type="spellEnd"/>
      <w:r>
        <w:t xml:space="preserve"> andern </w:t>
      </w:r>
      <w:proofErr w:type="spellStart"/>
      <w:r>
        <w:t>buechern</w:t>
      </w:r>
      <w:proofErr w:type="spellEnd"/>
      <w:r>
        <w:t xml:space="preserve"> / </w:t>
      </w:r>
      <w:proofErr w:type="spellStart"/>
      <w:r>
        <w:t>unnd</w:t>
      </w:r>
      <w:proofErr w:type="spellEnd"/>
      <w:r>
        <w:t xml:space="preserve"> ich behalt mir das zuvor / das ein ding ist im </w:t>
      </w:r>
      <w:proofErr w:type="spellStart"/>
      <w:r>
        <w:t>grund</w:t>
      </w:r>
      <w:proofErr w:type="spellEnd"/>
      <w:r>
        <w:t xml:space="preserve"> / wenn ich sage / Christus besprengt die </w:t>
      </w:r>
      <w:proofErr w:type="spellStart"/>
      <w:r>
        <w:t>glaubige</w:t>
      </w:r>
      <w:proofErr w:type="spellEnd"/>
      <w:r>
        <w:t xml:space="preserve"> mit </w:t>
      </w:r>
      <w:proofErr w:type="spellStart"/>
      <w:r>
        <w:t>seynem</w:t>
      </w:r>
      <w:proofErr w:type="spellEnd"/>
      <w:r>
        <w:t xml:space="preserve"> </w:t>
      </w:r>
      <w:proofErr w:type="spellStart"/>
      <w:r>
        <w:t>blut</w:t>
      </w:r>
      <w:proofErr w:type="spellEnd"/>
      <w:r>
        <w:t xml:space="preserve"> / oder also / Christus </w:t>
      </w:r>
      <w:proofErr w:type="spellStart"/>
      <w:r>
        <w:t>drencket</w:t>
      </w:r>
      <w:proofErr w:type="spellEnd"/>
      <w:r>
        <w:t xml:space="preserve"> die </w:t>
      </w:r>
      <w:proofErr w:type="spellStart"/>
      <w:r>
        <w:t>glaubigen</w:t>
      </w:r>
      <w:proofErr w:type="spellEnd"/>
      <w:r>
        <w:t xml:space="preserve"> / mit </w:t>
      </w:r>
      <w:proofErr w:type="spellStart"/>
      <w:r>
        <w:t>seynem</w:t>
      </w:r>
      <w:proofErr w:type="spellEnd"/>
      <w:r>
        <w:t xml:space="preserve"> </w:t>
      </w:r>
      <w:proofErr w:type="spellStart"/>
      <w:r>
        <w:t>blut</w:t>
      </w:r>
      <w:proofErr w:type="spellEnd"/>
      <w:r>
        <w:t xml:space="preserve"> / das </w:t>
      </w:r>
      <w:proofErr w:type="spellStart"/>
      <w:r>
        <w:t>hastu</w:t>
      </w:r>
      <w:proofErr w:type="spellEnd"/>
      <w:r>
        <w:t xml:space="preserve"> Heb. 9. </w:t>
      </w:r>
      <w:proofErr w:type="spellStart"/>
      <w:r>
        <w:t>unnd</w:t>
      </w:r>
      <w:proofErr w:type="spellEnd"/>
      <w:r>
        <w:t xml:space="preserve"> 10. Johan. 6. Thun die </w:t>
      </w:r>
      <w:proofErr w:type="spellStart"/>
      <w:r>
        <w:t>augen</w:t>
      </w:r>
      <w:proofErr w:type="spellEnd"/>
      <w:r>
        <w:t xml:space="preserve"> auf / so </w:t>
      </w:r>
      <w:proofErr w:type="spellStart"/>
      <w:r>
        <w:t>wirstu</w:t>
      </w:r>
      <w:proofErr w:type="spellEnd"/>
      <w:r>
        <w:t xml:space="preserve"> das finden / oder setz also. Das blutt Christi ist ein </w:t>
      </w:r>
      <w:proofErr w:type="spellStart"/>
      <w:r>
        <w:t>blut</w:t>
      </w:r>
      <w:proofErr w:type="spellEnd"/>
      <w:r>
        <w:t xml:space="preserve"> des </w:t>
      </w:r>
      <w:proofErr w:type="spellStart"/>
      <w:r>
        <w:t>newen</w:t>
      </w:r>
      <w:proofErr w:type="spellEnd"/>
      <w:r>
        <w:t xml:space="preserve"> </w:t>
      </w:r>
      <w:proofErr w:type="spellStart"/>
      <w:r>
        <w:t>ttestamentes</w:t>
      </w:r>
      <w:proofErr w:type="spellEnd"/>
      <w:r>
        <w:t xml:space="preserve"> / oder ein blutt unser </w:t>
      </w:r>
      <w:proofErr w:type="spellStart"/>
      <w:r>
        <w:t>erloseung</w:t>
      </w:r>
      <w:proofErr w:type="spellEnd"/>
      <w:r>
        <w:t xml:space="preserve"> </w:t>
      </w:r>
      <w:proofErr w:type="spellStart"/>
      <w:r>
        <w:t>Ephesi</w:t>
      </w:r>
      <w:proofErr w:type="spellEnd"/>
      <w:r>
        <w:t xml:space="preserve">. 1. Das ist eins / das ander / </w:t>
      </w:r>
      <w:proofErr w:type="spellStart"/>
      <w:r>
        <w:t>woelcher</w:t>
      </w:r>
      <w:proofErr w:type="spellEnd"/>
      <w:r>
        <w:t xml:space="preserve"> das </w:t>
      </w:r>
      <w:proofErr w:type="spellStart"/>
      <w:r>
        <w:t>blut</w:t>
      </w:r>
      <w:proofErr w:type="spellEnd"/>
      <w:r>
        <w:t xml:space="preserve"> geben </w:t>
      </w:r>
      <w:proofErr w:type="spellStart"/>
      <w:r>
        <w:t>kan</w:t>
      </w:r>
      <w:proofErr w:type="spellEnd"/>
      <w:r>
        <w:t xml:space="preserve"> / oder uns mit sprengen </w:t>
      </w:r>
      <w:proofErr w:type="spellStart"/>
      <w:r>
        <w:t>kan</w:t>
      </w:r>
      <w:proofErr w:type="spellEnd"/>
      <w:r>
        <w:t xml:space="preserve"> / der ist ein mittler des </w:t>
      </w:r>
      <w:proofErr w:type="spellStart"/>
      <w:r>
        <w:t>newen</w:t>
      </w:r>
      <w:proofErr w:type="spellEnd"/>
      <w:r>
        <w:t xml:space="preserve"> </w:t>
      </w:r>
      <w:proofErr w:type="spellStart"/>
      <w:r>
        <w:t>testamentes</w:t>
      </w:r>
      <w:proofErr w:type="spellEnd"/>
      <w:r>
        <w:t xml:space="preserve">. </w:t>
      </w:r>
    </w:p>
    <w:p w14:paraId="52E25C5B" w14:textId="77777777" w:rsidR="003154BD" w:rsidRDefault="003154BD" w:rsidP="003154BD">
      <w:pPr>
        <w:pStyle w:val="StandardWeb"/>
      </w:pPr>
      <w:r>
        <w:t xml:space="preserve">Das </w:t>
      </w:r>
      <w:proofErr w:type="spellStart"/>
      <w:r>
        <w:t>letste</w:t>
      </w:r>
      <w:proofErr w:type="spellEnd"/>
      <w:r>
        <w:t xml:space="preserve"> soll ich </w:t>
      </w:r>
      <w:proofErr w:type="spellStart"/>
      <w:r>
        <w:t>beweysen</w:t>
      </w:r>
      <w:proofErr w:type="spellEnd"/>
      <w:r>
        <w:t xml:space="preserve"> / </w:t>
      </w:r>
      <w:proofErr w:type="spellStart"/>
      <w:r>
        <w:t>unnd</w:t>
      </w:r>
      <w:proofErr w:type="spellEnd"/>
      <w:r>
        <w:t xml:space="preserve"> thun es gern / denn das </w:t>
      </w:r>
      <w:proofErr w:type="spellStart"/>
      <w:r>
        <w:t>seynd</w:t>
      </w:r>
      <w:proofErr w:type="spellEnd"/>
      <w:r>
        <w:t xml:space="preserve"> helle </w:t>
      </w:r>
      <w:proofErr w:type="spellStart"/>
      <w:r>
        <w:t>wort</w:t>
      </w:r>
      <w:proofErr w:type="spellEnd"/>
      <w:r>
        <w:t xml:space="preserve"> / das Christus </w:t>
      </w:r>
      <w:proofErr w:type="spellStart"/>
      <w:r>
        <w:t>Jhesus</w:t>
      </w:r>
      <w:proofErr w:type="spellEnd"/>
      <w:r>
        <w:t xml:space="preserve"> durch seyn </w:t>
      </w:r>
      <w:proofErr w:type="spellStart"/>
      <w:r>
        <w:t>eiges</w:t>
      </w:r>
      <w:proofErr w:type="spellEnd"/>
      <w:r>
        <w:t xml:space="preserve"> </w:t>
      </w:r>
      <w:proofErr w:type="spellStart"/>
      <w:r>
        <w:t>blut</w:t>
      </w:r>
      <w:proofErr w:type="spellEnd"/>
      <w:r>
        <w:t xml:space="preserve"> </w:t>
      </w:r>
      <w:proofErr w:type="spellStart"/>
      <w:r>
        <w:t>auff</w:t>
      </w:r>
      <w:proofErr w:type="spellEnd"/>
      <w:r>
        <w:t xml:space="preserve"> einmal </w:t>
      </w:r>
      <w:proofErr w:type="spellStart"/>
      <w:r>
        <w:t>eingangen</w:t>
      </w:r>
      <w:proofErr w:type="spellEnd"/>
      <w:r>
        <w:t xml:space="preserve"> ist / in </w:t>
      </w:r>
      <w:proofErr w:type="spellStart"/>
      <w:r>
        <w:t>seynen</w:t>
      </w:r>
      <w:proofErr w:type="spellEnd"/>
      <w:r>
        <w:t xml:space="preserve"> </w:t>
      </w:r>
      <w:proofErr w:type="spellStart"/>
      <w:r>
        <w:t>Tabernackel</w:t>
      </w:r>
      <w:proofErr w:type="spellEnd"/>
      <w:r>
        <w:t xml:space="preserve"> / </w:t>
      </w:r>
      <w:proofErr w:type="spellStart"/>
      <w:r>
        <w:t>woelcher</w:t>
      </w:r>
      <w:proofErr w:type="spellEnd"/>
      <w:r>
        <w:t xml:space="preserve"> von Gott / </w:t>
      </w:r>
      <w:proofErr w:type="spellStart"/>
      <w:r>
        <w:t>unnd</w:t>
      </w:r>
      <w:proofErr w:type="spellEnd"/>
      <w:r>
        <w:t xml:space="preserve"> nicht von </w:t>
      </w:r>
      <w:proofErr w:type="spellStart"/>
      <w:r>
        <w:t>menschen</w:t>
      </w:r>
      <w:proofErr w:type="spellEnd"/>
      <w:r>
        <w:t xml:space="preserve"> </w:t>
      </w:r>
      <w:proofErr w:type="spellStart"/>
      <w:r>
        <w:t>henden</w:t>
      </w:r>
      <w:proofErr w:type="spellEnd"/>
      <w:r>
        <w:t xml:space="preserve"> ist gemacht / der da ist der </w:t>
      </w:r>
      <w:proofErr w:type="spellStart"/>
      <w:r>
        <w:t>hymel</w:t>
      </w:r>
      <w:proofErr w:type="spellEnd"/>
      <w:r>
        <w:t xml:space="preserve"> Hebre. 9. Und sitzt nu an der gerechten </w:t>
      </w:r>
      <w:proofErr w:type="spellStart"/>
      <w:r>
        <w:t>gottes</w:t>
      </w:r>
      <w:proofErr w:type="spellEnd"/>
      <w:r>
        <w:t xml:space="preserve"> / und wartet </w:t>
      </w:r>
      <w:proofErr w:type="spellStart"/>
      <w:r>
        <w:t>biß</w:t>
      </w:r>
      <w:proofErr w:type="spellEnd"/>
      <w:r>
        <w:t xml:space="preserve"> </w:t>
      </w:r>
      <w:proofErr w:type="spellStart"/>
      <w:r>
        <w:t>seyne</w:t>
      </w:r>
      <w:proofErr w:type="spellEnd"/>
      <w:r>
        <w:t xml:space="preserve"> </w:t>
      </w:r>
      <w:proofErr w:type="spellStart"/>
      <w:r>
        <w:t>feynde</w:t>
      </w:r>
      <w:proofErr w:type="spellEnd"/>
      <w:r>
        <w:t xml:space="preserve"> zum </w:t>
      </w:r>
      <w:proofErr w:type="spellStart"/>
      <w:r>
        <w:t>schemel</w:t>
      </w:r>
      <w:proofErr w:type="spellEnd"/>
      <w:r>
        <w:t xml:space="preserve"> </w:t>
      </w:r>
      <w:proofErr w:type="spellStart"/>
      <w:r>
        <w:t>seyner</w:t>
      </w:r>
      <w:proofErr w:type="spellEnd"/>
      <w:r>
        <w:t xml:space="preserve"> </w:t>
      </w:r>
      <w:proofErr w:type="spellStart"/>
      <w:r>
        <w:t>fuessen</w:t>
      </w:r>
      <w:proofErr w:type="spellEnd"/>
      <w:r>
        <w:t xml:space="preserve"> gelegt werden Hebre. 2. </w:t>
      </w:r>
      <w:proofErr w:type="spellStart"/>
      <w:r>
        <w:t>unnd</w:t>
      </w:r>
      <w:proofErr w:type="spellEnd"/>
      <w:r>
        <w:t xml:space="preserve"> 10. Item durch seyn </w:t>
      </w:r>
      <w:proofErr w:type="spellStart"/>
      <w:r>
        <w:t>eygen</w:t>
      </w:r>
      <w:proofErr w:type="spellEnd"/>
      <w:r>
        <w:t xml:space="preserve"> </w:t>
      </w:r>
      <w:proofErr w:type="spellStart"/>
      <w:r>
        <w:t>blut</w:t>
      </w:r>
      <w:proofErr w:type="spellEnd"/>
      <w:r>
        <w:t xml:space="preserve"> ist der hoch </w:t>
      </w:r>
      <w:proofErr w:type="spellStart"/>
      <w:r>
        <w:t>priester</w:t>
      </w:r>
      <w:proofErr w:type="spellEnd"/>
      <w:r>
        <w:t xml:space="preserve"> Christus Jesus </w:t>
      </w:r>
      <w:proofErr w:type="spellStart"/>
      <w:r>
        <w:t>eingangen</w:t>
      </w:r>
      <w:proofErr w:type="spellEnd"/>
      <w:r>
        <w:t xml:space="preserve"> in das heilige Heb. 9. Das </w:t>
      </w:r>
      <w:proofErr w:type="spellStart"/>
      <w:r>
        <w:t>faß</w:t>
      </w:r>
      <w:proofErr w:type="spellEnd"/>
      <w:r>
        <w:t xml:space="preserve"> eben / denn da </w:t>
      </w:r>
      <w:proofErr w:type="spellStart"/>
      <w:r>
        <w:t>hoereste</w:t>
      </w:r>
      <w:proofErr w:type="spellEnd"/>
      <w:r>
        <w:t xml:space="preserve"> das Christus durch seyn </w:t>
      </w:r>
      <w:proofErr w:type="spellStart"/>
      <w:r>
        <w:t>eygen</w:t>
      </w:r>
      <w:proofErr w:type="spellEnd"/>
      <w:r>
        <w:t xml:space="preserve"> </w:t>
      </w:r>
      <w:proofErr w:type="spellStart"/>
      <w:r>
        <w:t>blut</w:t>
      </w:r>
      <w:proofErr w:type="spellEnd"/>
      <w:r>
        <w:t xml:space="preserve"> </w:t>
      </w:r>
      <w:proofErr w:type="spellStart"/>
      <w:r>
        <w:t>inn</w:t>
      </w:r>
      <w:proofErr w:type="spellEnd"/>
      <w:r>
        <w:t xml:space="preserve"> seyn </w:t>
      </w:r>
      <w:proofErr w:type="spellStart"/>
      <w:r>
        <w:t>heylige</w:t>
      </w:r>
      <w:proofErr w:type="spellEnd"/>
      <w:r>
        <w:t xml:space="preserve"> und </w:t>
      </w:r>
      <w:proofErr w:type="spellStart"/>
      <w:r>
        <w:t>goetliche</w:t>
      </w:r>
      <w:proofErr w:type="spellEnd"/>
      <w:r>
        <w:t xml:space="preserve"> </w:t>
      </w:r>
      <w:proofErr w:type="spellStart"/>
      <w:r>
        <w:t>hütten</w:t>
      </w:r>
      <w:proofErr w:type="spellEnd"/>
      <w:r>
        <w:t xml:space="preserve"> ist gegangen / das Christus durch seyn </w:t>
      </w:r>
      <w:proofErr w:type="spellStart"/>
      <w:r>
        <w:t>außgegossen</w:t>
      </w:r>
      <w:proofErr w:type="spellEnd"/>
      <w:r>
        <w:t xml:space="preserve"> </w:t>
      </w:r>
      <w:proofErr w:type="spellStart"/>
      <w:r>
        <w:t>blut</w:t>
      </w:r>
      <w:proofErr w:type="spellEnd"/>
      <w:r>
        <w:t xml:space="preserve"> ein </w:t>
      </w:r>
      <w:proofErr w:type="spellStart"/>
      <w:r>
        <w:t>mitler</w:t>
      </w:r>
      <w:proofErr w:type="spellEnd"/>
      <w:r>
        <w:t xml:space="preserve"> </w:t>
      </w:r>
      <w:proofErr w:type="spellStart"/>
      <w:r>
        <w:t>unnd</w:t>
      </w:r>
      <w:proofErr w:type="spellEnd"/>
      <w:r>
        <w:t xml:space="preserve"> </w:t>
      </w:r>
      <w:proofErr w:type="spellStart"/>
      <w:r>
        <w:t>zubereytter</w:t>
      </w:r>
      <w:proofErr w:type="spellEnd"/>
      <w:r>
        <w:t xml:space="preserve"> des </w:t>
      </w:r>
      <w:proofErr w:type="spellStart"/>
      <w:r>
        <w:t>newen</w:t>
      </w:r>
      <w:proofErr w:type="spellEnd"/>
      <w:r>
        <w:t xml:space="preserve"> </w:t>
      </w:r>
      <w:proofErr w:type="spellStart"/>
      <w:r>
        <w:t>testamentes</w:t>
      </w:r>
      <w:proofErr w:type="spellEnd"/>
      <w:r>
        <w:t xml:space="preserve"> ist worden / das </w:t>
      </w:r>
      <w:proofErr w:type="spellStart"/>
      <w:r>
        <w:t>steet</w:t>
      </w:r>
      <w:proofErr w:type="spellEnd"/>
      <w:r>
        <w:t xml:space="preserve"> Hebre. 9. </w:t>
      </w:r>
    </w:p>
    <w:p w14:paraId="50FDF5B6" w14:textId="77777777" w:rsidR="003154BD" w:rsidRDefault="003154BD" w:rsidP="003154BD">
      <w:pPr>
        <w:pStyle w:val="StandardWeb"/>
      </w:pPr>
      <w:r>
        <w:t xml:space="preserve">Das Christo als dem aller </w:t>
      </w:r>
      <w:proofErr w:type="spellStart"/>
      <w:r>
        <w:t>hoechsten</w:t>
      </w:r>
      <w:proofErr w:type="spellEnd"/>
      <w:r>
        <w:t xml:space="preserve"> </w:t>
      </w:r>
      <w:proofErr w:type="spellStart"/>
      <w:r>
        <w:t>priester</w:t>
      </w:r>
      <w:proofErr w:type="spellEnd"/>
      <w:r>
        <w:t xml:space="preserve"> / </w:t>
      </w:r>
      <w:proofErr w:type="spellStart"/>
      <w:r>
        <w:t>gebürdt</w:t>
      </w:r>
      <w:proofErr w:type="spellEnd"/>
      <w:r>
        <w:t xml:space="preserve"> seyn </w:t>
      </w:r>
      <w:proofErr w:type="spellStart"/>
      <w:r>
        <w:t>volck</w:t>
      </w:r>
      <w:proofErr w:type="spellEnd"/>
      <w:r>
        <w:t xml:space="preserve"> mit </w:t>
      </w:r>
      <w:proofErr w:type="spellStart"/>
      <w:r>
        <w:t>seynem</w:t>
      </w:r>
      <w:proofErr w:type="spellEnd"/>
      <w:r>
        <w:t xml:space="preserve"> </w:t>
      </w:r>
      <w:proofErr w:type="spellStart"/>
      <w:r>
        <w:t>eygen</w:t>
      </w:r>
      <w:proofErr w:type="spellEnd"/>
      <w:r>
        <w:t xml:space="preserve"> blutt zu besprengen / </w:t>
      </w:r>
      <w:proofErr w:type="spellStart"/>
      <w:r>
        <w:t>hastu</w:t>
      </w:r>
      <w:proofErr w:type="spellEnd"/>
      <w:r>
        <w:t xml:space="preserve"> Hebre. 9. Es was von </w:t>
      </w:r>
      <w:proofErr w:type="spellStart"/>
      <w:r>
        <w:t>noetten</w:t>
      </w:r>
      <w:proofErr w:type="spellEnd"/>
      <w:r>
        <w:t xml:space="preserve"> das die </w:t>
      </w:r>
      <w:proofErr w:type="spellStart"/>
      <w:r>
        <w:t>hymelische</w:t>
      </w:r>
      <w:proofErr w:type="spellEnd"/>
      <w:r>
        <w:t xml:space="preserve"> ding durchs </w:t>
      </w:r>
      <w:proofErr w:type="spellStart"/>
      <w:r>
        <w:t>opffer</w:t>
      </w:r>
      <w:proofErr w:type="spellEnd"/>
      <w:r>
        <w:t xml:space="preserve"> / und vergossen </w:t>
      </w:r>
      <w:proofErr w:type="spellStart"/>
      <w:r>
        <w:t>blut</w:t>
      </w:r>
      <w:proofErr w:type="spellEnd"/>
      <w:r>
        <w:t xml:space="preserve"> besprengt / und </w:t>
      </w:r>
      <w:proofErr w:type="spellStart"/>
      <w:r>
        <w:t>gereynigt</w:t>
      </w:r>
      <w:proofErr w:type="spellEnd"/>
      <w:r>
        <w:t xml:space="preserve"> wurden. Item das blutt Christi </w:t>
      </w:r>
      <w:proofErr w:type="spellStart"/>
      <w:r>
        <w:t>hatt</w:t>
      </w:r>
      <w:proofErr w:type="spellEnd"/>
      <w:r>
        <w:t xml:space="preserve"> unser gewissen </w:t>
      </w:r>
      <w:proofErr w:type="spellStart"/>
      <w:r>
        <w:t>gereynigt</w:t>
      </w:r>
      <w:proofErr w:type="spellEnd"/>
      <w:r>
        <w:t xml:space="preserve"> Hebre. am 9. Es besprengt unsere </w:t>
      </w:r>
      <w:proofErr w:type="spellStart"/>
      <w:r>
        <w:t>hertzen</w:t>
      </w:r>
      <w:proofErr w:type="spellEnd"/>
      <w:r>
        <w:t xml:space="preserve"> Hebre. 10. Item Hebre. 12. </w:t>
      </w:r>
      <w:proofErr w:type="spellStart"/>
      <w:r>
        <w:t>hastu</w:t>
      </w:r>
      <w:proofErr w:type="spellEnd"/>
      <w:r>
        <w:t xml:space="preserve"> beyde den mittler </w:t>
      </w:r>
      <w:proofErr w:type="spellStart"/>
      <w:r>
        <w:t>Jhesum</w:t>
      </w:r>
      <w:proofErr w:type="spellEnd"/>
      <w:r>
        <w:t xml:space="preserve"> / </w:t>
      </w:r>
      <w:proofErr w:type="spellStart"/>
      <w:r>
        <w:t>unnd</w:t>
      </w:r>
      <w:proofErr w:type="spellEnd"/>
      <w:r>
        <w:t xml:space="preserve"> die </w:t>
      </w:r>
      <w:proofErr w:type="spellStart"/>
      <w:r>
        <w:t>besprengung</w:t>
      </w:r>
      <w:proofErr w:type="spellEnd"/>
      <w:r>
        <w:t xml:space="preserve"> des </w:t>
      </w:r>
      <w:proofErr w:type="spellStart"/>
      <w:r>
        <w:t>bluttts</w:t>
      </w:r>
      <w:proofErr w:type="spellEnd"/>
      <w:r>
        <w:t xml:space="preserve"> Christi Hebre. 13. Christus </w:t>
      </w:r>
      <w:proofErr w:type="spellStart"/>
      <w:r>
        <w:t>heyliget</w:t>
      </w:r>
      <w:proofErr w:type="spellEnd"/>
      <w:r>
        <w:t xml:space="preserve"> seyn </w:t>
      </w:r>
      <w:proofErr w:type="spellStart"/>
      <w:r>
        <w:t>volck</w:t>
      </w:r>
      <w:proofErr w:type="spellEnd"/>
      <w:r>
        <w:t xml:space="preserve"> durch sein </w:t>
      </w:r>
      <w:proofErr w:type="spellStart"/>
      <w:r>
        <w:t>blut</w:t>
      </w:r>
      <w:proofErr w:type="spellEnd"/>
      <w:r>
        <w:t xml:space="preserve">. </w:t>
      </w:r>
    </w:p>
    <w:p w14:paraId="39C81B1D" w14:textId="77777777" w:rsidR="003154BD" w:rsidRDefault="003154BD" w:rsidP="003154BD">
      <w:pPr>
        <w:pStyle w:val="StandardWeb"/>
      </w:pPr>
      <w:proofErr w:type="spellStart"/>
      <w:r>
        <w:t>Auß</w:t>
      </w:r>
      <w:proofErr w:type="spellEnd"/>
      <w:r>
        <w:t xml:space="preserve"> </w:t>
      </w:r>
      <w:proofErr w:type="spellStart"/>
      <w:r>
        <w:t>disen</w:t>
      </w:r>
      <w:proofErr w:type="spellEnd"/>
      <w:r>
        <w:t xml:space="preserve"> </w:t>
      </w:r>
      <w:proofErr w:type="spellStart"/>
      <w:r>
        <w:t>geschrifften</w:t>
      </w:r>
      <w:proofErr w:type="spellEnd"/>
      <w:r>
        <w:t xml:space="preserve"> </w:t>
      </w:r>
      <w:proofErr w:type="spellStart"/>
      <w:r>
        <w:t>volgt</w:t>
      </w:r>
      <w:proofErr w:type="spellEnd"/>
      <w:r>
        <w:t xml:space="preserve"> / Das einem ding und einem </w:t>
      </w:r>
      <w:proofErr w:type="spellStart"/>
      <w:r>
        <w:t>ampt</w:t>
      </w:r>
      <w:proofErr w:type="spellEnd"/>
      <w:r>
        <w:t xml:space="preserve"> zu </w:t>
      </w:r>
      <w:proofErr w:type="spellStart"/>
      <w:r>
        <w:t>steet</w:t>
      </w:r>
      <w:proofErr w:type="spellEnd"/>
      <w:r>
        <w:t xml:space="preserve"> / das </w:t>
      </w:r>
      <w:proofErr w:type="spellStart"/>
      <w:r>
        <w:t>blut</w:t>
      </w:r>
      <w:proofErr w:type="spellEnd"/>
      <w:r>
        <w:t xml:space="preserve"> Christi geben / </w:t>
      </w:r>
      <w:proofErr w:type="spellStart"/>
      <w:r>
        <w:t>unnd</w:t>
      </w:r>
      <w:proofErr w:type="spellEnd"/>
      <w:r>
        <w:t xml:space="preserve"> den durchs </w:t>
      </w:r>
      <w:proofErr w:type="spellStart"/>
      <w:r>
        <w:t>blut</w:t>
      </w:r>
      <w:proofErr w:type="spellEnd"/>
      <w:r>
        <w:t xml:space="preserve"> Christi </w:t>
      </w:r>
      <w:proofErr w:type="spellStart"/>
      <w:r>
        <w:t>reynigen</w:t>
      </w:r>
      <w:proofErr w:type="spellEnd"/>
      <w:r>
        <w:t xml:space="preserve"> / dem mans </w:t>
      </w:r>
      <w:proofErr w:type="spellStart"/>
      <w:r>
        <w:t>blut</w:t>
      </w:r>
      <w:proofErr w:type="spellEnd"/>
      <w:r>
        <w:t xml:space="preserve"> gibt. Denn das blutt Christi ist von </w:t>
      </w:r>
      <w:proofErr w:type="spellStart"/>
      <w:r>
        <w:t>seyner</w:t>
      </w:r>
      <w:proofErr w:type="spellEnd"/>
      <w:r>
        <w:t xml:space="preserve"> </w:t>
      </w:r>
      <w:proofErr w:type="spellStart"/>
      <w:r>
        <w:t>art</w:t>
      </w:r>
      <w:proofErr w:type="spellEnd"/>
      <w:r>
        <w:t xml:space="preserve"> </w:t>
      </w:r>
      <w:proofErr w:type="spellStart"/>
      <w:r>
        <w:t>unnd</w:t>
      </w:r>
      <w:proofErr w:type="spellEnd"/>
      <w:r>
        <w:t xml:space="preserve"> </w:t>
      </w:r>
      <w:proofErr w:type="spellStart"/>
      <w:r>
        <w:t>krafft</w:t>
      </w:r>
      <w:proofErr w:type="spellEnd"/>
      <w:r>
        <w:t xml:space="preserve"> Gottes ein </w:t>
      </w:r>
      <w:proofErr w:type="spellStart"/>
      <w:r>
        <w:t>blut</w:t>
      </w:r>
      <w:proofErr w:type="spellEnd"/>
      <w:r>
        <w:t xml:space="preserve"> </w:t>
      </w:r>
      <w:proofErr w:type="spellStart"/>
      <w:r>
        <w:t>geystlicher</w:t>
      </w:r>
      <w:proofErr w:type="spellEnd"/>
      <w:r>
        <w:t xml:space="preserve"> </w:t>
      </w:r>
      <w:proofErr w:type="spellStart"/>
      <w:r>
        <w:t>besprengung</w:t>
      </w:r>
      <w:proofErr w:type="spellEnd"/>
      <w:r>
        <w:t xml:space="preserve"> / </w:t>
      </w:r>
      <w:proofErr w:type="spellStart"/>
      <w:r>
        <w:t>unnd</w:t>
      </w:r>
      <w:proofErr w:type="spellEnd"/>
      <w:r>
        <w:t xml:space="preserve"> </w:t>
      </w:r>
      <w:proofErr w:type="spellStart"/>
      <w:r>
        <w:t>heyligkeit</w:t>
      </w:r>
      <w:proofErr w:type="spellEnd"/>
      <w:r>
        <w:t xml:space="preserve"> / das aber ist allen Pfaffen </w:t>
      </w:r>
      <w:proofErr w:type="spellStart"/>
      <w:r>
        <w:t>unmüglich</w:t>
      </w:r>
      <w:proofErr w:type="spellEnd"/>
      <w:r>
        <w:t xml:space="preserve"> durchs blutt Christi den aller geringsten </w:t>
      </w:r>
      <w:proofErr w:type="spellStart"/>
      <w:r>
        <w:t>heyligen</w:t>
      </w:r>
      <w:proofErr w:type="spellEnd"/>
      <w:r>
        <w:t xml:space="preserve"> / denn </w:t>
      </w:r>
      <w:proofErr w:type="spellStart"/>
      <w:r>
        <w:t>wa</w:t>
      </w:r>
      <w:proofErr w:type="spellEnd"/>
      <w:r>
        <w:t xml:space="preserve"> die </w:t>
      </w:r>
      <w:proofErr w:type="spellStart"/>
      <w:r>
        <w:t>pfaffen</w:t>
      </w:r>
      <w:proofErr w:type="spellEnd"/>
      <w:r>
        <w:t xml:space="preserve"> das </w:t>
      </w:r>
      <w:proofErr w:type="spellStart"/>
      <w:r>
        <w:t>kündten</w:t>
      </w:r>
      <w:proofErr w:type="spellEnd"/>
      <w:r>
        <w:t xml:space="preserve"> / so </w:t>
      </w:r>
      <w:proofErr w:type="spellStart"/>
      <w:r>
        <w:t>weren</w:t>
      </w:r>
      <w:proofErr w:type="spellEnd"/>
      <w:r>
        <w:t xml:space="preserve"> </w:t>
      </w:r>
      <w:proofErr w:type="spellStart"/>
      <w:r>
        <w:t>sy</w:t>
      </w:r>
      <w:proofErr w:type="spellEnd"/>
      <w:r>
        <w:t xml:space="preserve"> Christo </w:t>
      </w:r>
      <w:proofErr w:type="spellStart"/>
      <w:r>
        <w:t>gleych</w:t>
      </w:r>
      <w:proofErr w:type="spellEnd"/>
      <w:r>
        <w:t xml:space="preserve"> und unsere </w:t>
      </w:r>
      <w:proofErr w:type="spellStart"/>
      <w:r>
        <w:t>saeligmacher</w:t>
      </w:r>
      <w:proofErr w:type="spellEnd"/>
      <w:r>
        <w:t xml:space="preserve">. </w:t>
      </w:r>
    </w:p>
    <w:p w14:paraId="4CC4F2C3" w14:textId="77777777" w:rsidR="003154BD" w:rsidRDefault="003154BD" w:rsidP="003154BD">
      <w:pPr>
        <w:pStyle w:val="StandardWeb"/>
      </w:pPr>
      <w:r>
        <w:t xml:space="preserve">Aber </w:t>
      </w:r>
      <w:proofErr w:type="spellStart"/>
      <w:r>
        <w:t>dennocht</w:t>
      </w:r>
      <w:proofErr w:type="spellEnd"/>
      <w:r>
        <w:t xml:space="preserve"> setzt der New Bapst </w:t>
      </w:r>
      <w:proofErr w:type="spellStart"/>
      <w:r>
        <w:t>mitler</w:t>
      </w:r>
      <w:proofErr w:type="spellEnd"/>
      <w:r>
        <w:t xml:space="preserve"> des </w:t>
      </w:r>
      <w:proofErr w:type="spellStart"/>
      <w:r>
        <w:t>newen</w:t>
      </w:r>
      <w:proofErr w:type="spellEnd"/>
      <w:r>
        <w:t xml:space="preserve"> </w:t>
      </w:r>
      <w:proofErr w:type="spellStart"/>
      <w:r>
        <w:t>testamentes</w:t>
      </w:r>
      <w:proofErr w:type="spellEnd"/>
      <w:r>
        <w:t xml:space="preserve"> / und </w:t>
      </w:r>
      <w:proofErr w:type="spellStart"/>
      <w:r>
        <w:t>Testatores</w:t>
      </w:r>
      <w:proofErr w:type="spellEnd"/>
      <w:r>
        <w:t xml:space="preserve"> / wenn er spricht / das die </w:t>
      </w:r>
      <w:proofErr w:type="spellStart"/>
      <w:r>
        <w:t>pfaffen</w:t>
      </w:r>
      <w:proofErr w:type="spellEnd"/>
      <w:r>
        <w:t xml:space="preserve"> des </w:t>
      </w:r>
      <w:proofErr w:type="spellStart"/>
      <w:r>
        <w:t>herren</w:t>
      </w:r>
      <w:proofErr w:type="spellEnd"/>
      <w:r>
        <w:t xml:space="preserve"> blutt in </w:t>
      </w:r>
      <w:proofErr w:type="spellStart"/>
      <w:r>
        <w:t>jrem</w:t>
      </w:r>
      <w:proofErr w:type="spellEnd"/>
      <w:r>
        <w:t xml:space="preserve"> Kelch den </w:t>
      </w:r>
      <w:proofErr w:type="spellStart"/>
      <w:r>
        <w:t>leyen</w:t>
      </w:r>
      <w:proofErr w:type="spellEnd"/>
      <w:r>
        <w:t xml:space="preserve"> geben / Ist aber das nicht ein grosse </w:t>
      </w:r>
      <w:proofErr w:type="spellStart"/>
      <w:r>
        <w:t>schmach</w:t>
      </w:r>
      <w:proofErr w:type="spellEnd"/>
      <w:r>
        <w:t xml:space="preserve"> / </w:t>
      </w:r>
      <w:proofErr w:type="spellStart"/>
      <w:r>
        <w:t>unnd</w:t>
      </w:r>
      <w:proofErr w:type="spellEnd"/>
      <w:r>
        <w:t xml:space="preserve"> </w:t>
      </w:r>
      <w:proofErr w:type="spellStart"/>
      <w:r>
        <w:t>verachtung</w:t>
      </w:r>
      <w:proofErr w:type="spellEnd"/>
      <w:r>
        <w:t xml:space="preserve"> des </w:t>
      </w:r>
      <w:proofErr w:type="spellStart"/>
      <w:r>
        <w:t>blutts</w:t>
      </w:r>
      <w:proofErr w:type="spellEnd"/>
      <w:r>
        <w:t xml:space="preserve"> Christi? </w:t>
      </w:r>
      <w:proofErr w:type="spellStart"/>
      <w:r>
        <w:t>Seytemal</w:t>
      </w:r>
      <w:proofErr w:type="spellEnd"/>
      <w:r>
        <w:t xml:space="preserve"> Luther das blutt Christi so gering achtet / daß ein </w:t>
      </w:r>
      <w:proofErr w:type="spellStart"/>
      <w:r>
        <w:t>pfaff</w:t>
      </w:r>
      <w:proofErr w:type="spellEnd"/>
      <w:r>
        <w:t xml:space="preserve"> geben </w:t>
      </w:r>
      <w:proofErr w:type="spellStart"/>
      <w:r>
        <w:t>kan</w:t>
      </w:r>
      <w:proofErr w:type="spellEnd"/>
      <w:r>
        <w:t xml:space="preserve"> zu einem </w:t>
      </w:r>
      <w:proofErr w:type="spellStart"/>
      <w:r>
        <w:t>tranck</w:t>
      </w:r>
      <w:proofErr w:type="spellEnd"/>
      <w:r>
        <w:t xml:space="preserve"> / Ist es nicht ein </w:t>
      </w:r>
      <w:proofErr w:type="spellStart"/>
      <w:r>
        <w:t>ellendt</w:t>
      </w:r>
      <w:proofErr w:type="spellEnd"/>
      <w:r>
        <w:t xml:space="preserve"> ding / das wir </w:t>
      </w:r>
      <w:proofErr w:type="spellStart"/>
      <w:r>
        <w:t>hoeren</w:t>
      </w:r>
      <w:proofErr w:type="spellEnd"/>
      <w:r>
        <w:t xml:space="preserve"> </w:t>
      </w:r>
      <w:proofErr w:type="spellStart"/>
      <w:r>
        <w:t>muessen</w:t>
      </w:r>
      <w:proofErr w:type="spellEnd"/>
      <w:r>
        <w:t xml:space="preserve"> / das Luther dem aller </w:t>
      </w:r>
      <w:proofErr w:type="spellStart"/>
      <w:r>
        <w:t>hoechsten</w:t>
      </w:r>
      <w:proofErr w:type="spellEnd"/>
      <w:r>
        <w:t xml:space="preserve"> </w:t>
      </w:r>
      <w:proofErr w:type="spellStart"/>
      <w:r>
        <w:t>priester</w:t>
      </w:r>
      <w:proofErr w:type="spellEnd"/>
      <w:r>
        <w:t xml:space="preserve"> solche </w:t>
      </w:r>
      <w:proofErr w:type="spellStart"/>
      <w:r>
        <w:t>schnoede</w:t>
      </w:r>
      <w:proofErr w:type="spellEnd"/>
      <w:r>
        <w:t xml:space="preserve"> und </w:t>
      </w:r>
      <w:proofErr w:type="spellStart"/>
      <w:r>
        <w:t>nyderige</w:t>
      </w:r>
      <w:proofErr w:type="spellEnd"/>
      <w:r>
        <w:t xml:space="preserve"> </w:t>
      </w:r>
      <w:proofErr w:type="spellStart"/>
      <w:r>
        <w:t>pfaffen</w:t>
      </w:r>
      <w:proofErr w:type="spellEnd"/>
      <w:r>
        <w:t xml:space="preserve"> </w:t>
      </w:r>
      <w:proofErr w:type="spellStart"/>
      <w:r>
        <w:t>vergleycht</w:t>
      </w:r>
      <w:proofErr w:type="spellEnd"/>
      <w:r>
        <w:t xml:space="preserve"> / und an </w:t>
      </w:r>
      <w:proofErr w:type="spellStart"/>
      <w:r>
        <w:t>seyne</w:t>
      </w:r>
      <w:proofErr w:type="spellEnd"/>
      <w:r>
        <w:t xml:space="preserve"> </w:t>
      </w:r>
      <w:proofErr w:type="spellStart"/>
      <w:r>
        <w:t>seytten</w:t>
      </w:r>
      <w:proofErr w:type="spellEnd"/>
      <w:r>
        <w:t xml:space="preserve"> stellet? </w:t>
      </w:r>
      <w:proofErr w:type="spellStart"/>
      <w:r>
        <w:t>unnd</w:t>
      </w:r>
      <w:proofErr w:type="spellEnd"/>
      <w:r>
        <w:t xml:space="preserve"> der </w:t>
      </w:r>
      <w:proofErr w:type="spellStart"/>
      <w:r>
        <w:t>eingang</w:t>
      </w:r>
      <w:proofErr w:type="spellEnd"/>
      <w:r>
        <w:t xml:space="preserve"> (der ein mal zu </w:t>
      </w:r>
      <w:proofErr w:type="spellStart"/>
      <w:r>
        <w:t>eyner</w:t>
      </w:r>
      <w:proofErr w:type="spellEnd"/>
      <w:r>
        <w:t xml:space="preserve"> ewigen </w:t>
      </w:r>
      <w:proofErr w:type="spellStart"/>
      <w:r>
        <w:t>unn</w:t>
      </w:r>
      <w:proofErr w:type="spellEnd"/>
      <w:r>
        <w:t xml:space="preserve"> </w:t>
      </w:r>
      <w:proofErr w:type="spellStart"/>
      <w:r>
        <w:t>volkomlichen</w:t>
      </w:r>
      <w:proofErr w:type="spellEnd"/>
      <w:r>
        <w:t xml:space="preserve"> </w:t>
      </w:r>
      <w:proofErr w:type="spellStart"/>
      <w:r>
        <w:t>erloesung</w:t>
      </w:r>
      <w:proofErr w:type="spellEnd"/>
      <w:r>
        <w:t xml:space="preserve"> / durchs </w:t>
      </w:r>
      <w:proofErr w:type="spellStart"/>
      <w:r>
        <w:t>blut</w:t>
      </w:r>
      <w:proofErr w:type="spellEnd"/>
      <w:r>
        <w:t xml:space="preserve"> Christi geschehen ist) so </w:t>
      </w:r>
      <w:proofErr w:type="spellStart"/>
      <w:r>
        <w:t>offt</w:t>
      </w:r>
      <w:proofErr w:type="spellEnd"/>
      <w:r>
        <w:t xml:space="preserve"> an einem tag darf </w:t>
      </w:r>
      <w:proofErr w:type="spellStart"/>
      <w:r>
        <w:t>vernewen</w:t>
      </w:r>
      <w:proofErr w:type="spellEnd"/>
      <w:r>
        <w:t xml:space="preserve"> / Das </w:t>
      </w:r>
      <w:proofErr w:type="spellStart"/>
      <w:r>
        <w:t>heysset</w:t>
      </w:r>
      <w:proofErr w:type="spellEnd"/>
      <w:r>
        <w:t xml:space="preserve"> </w:t>
      </w:r>
      <w:proofErr w:type="spellStart"/>
      <w:r>
        <w:t>eygentlich</w:t>
      </w:r>
      <w:proofErr w:type="spellEnd"/>
      <w:r>
        <w:t xml:space="preserve"> das blutt des </w:t>
      </w:r>
      <w:proofErr w:type="spellStart"/>
      <w:r>
        <w:t>Newen</w:t>
      </w:r>
      <w:proofErr w:type="spellEnd"/>
      <w:r>
        <w:t xml:space="preserve"> Testamentes versprechen / und mit </w:t>
      </w:r>
      <w:proofErr w:type="spellStart"/>
      <w:r>
        <w:t>fuessen</w:t>
      </w:r>
      <w:proofErr w:type="spellEnd"/>
      <w:r>
        <w:t xml:space="preserve"> </w:t>
      </w:r>
      <w:proofErr w:type="spellStart"/>
      <w:r>
        <w:t>tretten</w:t>
      </w:r>
      <w:proofErr w:type="spellEnd"/>
      <w:r>
        <w:t xml:space="preserve"> Hebre. 10. </w:t>
      </w:r>
    </w:p>
    <w:p w14:paraId="3AA20AC4" w14:textId="77777777" w:rsidR="003154BD" w:rsidRDefault="003154BD" w:rsidP="003154BD">
      <w:pPr>
        <w:pStyle w:val="StandardWeb"/>
      </w:pPr>
      <w:r>
        <w:t xml:space="preserve">Luther </w:t>
      </w:r>
      <w:proofErr w:type="spellStart"/>
      <w:r>
        <w:t>schreybt</w:t>
      </w:r>
      <w:proofErr w:type="spellEnd"/>
      <w:r>
        <w:t xml:space="preserve"> grosse </w:t>
      </w:r>
      <w:proofErr w:type="spellStart"/>
      <w:r>
        <w:t>buecher</w:t>
      </w:r>
      <w:proofErr w:type="spellEnd"/>
      <w:r>
        <w:t xml:space="preserve"> wider das </w:t>
      </w:r>
      <w:proofErr w:type="spellStart"/>
      <w:r>
        <w:t>opffer</w:t>
      </w:r>
      <w:proofErr w:type="spellEnd"/>
      <w:r>
        <w:t xml:space="preserve"> der Pfaffen das </w:t>
      </w:r>
      <w:proofErr w:type="spellStart"/>
      <w:r>
        <w:t>sy</w:t>
      </w:r>
      <w:proofErr w:type="spellEnd"/>
      <w:r>
        <w:t xml:space="preserve"> sich </w:t>
      </w:r>
      <w:proofErr w:type="spellStart"/>
      <w:r>
        <w:t>verlauffen</w:t>
      </w:r>
      <w:proofErr w:type="spellEnd"/>
      <w:r>
        <w:t xml:space="preserve"> in der </w:t>
      </w:r>
      <w:proofErr w:type="spellStart"/>
      <w:r>
        <w:t>Mess</w:t>
      </w:r>
      <w:proofErr w:type="spellEnd"/>
      <w:r>
        <w:t xml:space="preserve"> und also sprechen / wir </w:t>
      </w:r>
      <w:proofErr w:type="spellStart"/>
      <w:r>
        <w:t>opfferen</w:t>
      </w:r>
      <w:proofErr w:type="spellEnd"/>
      <w:r>
        <w:t xml:space="preserve"> Christum / und </w:t>
      </w:r>
      <w:proofErr w:type="spellStart"/>
      <w:r>
        <w:t>schreybt</w:t>
      </w:r>
      <w:proofErr w:type="spellEnd"/>
      <w:r>
        <w:t xml:space="preserve"> wie </w:t>
      </w:r>
      <w:proofErr w:type="spellStart"/>
      <w:r>
        <w:t>sy</w:t>
      </w:r>
      <w:proofErr w:type="spellEnd"/>
      <w:r>
        <w:t xml:space="preserve"> Gott </w:t>
      </w:r>
      <w:proofErr w:type="spellStart"/>
      <w:r>
        <w:t>lestern</w:t>
      </w:r>
      <w:proofErr w:type="spellEnd"/>
      <w:r>
        <w:t xml:space="preserve"> / das </w:t>
      </w:r>
      <w:proofErr w:type="spellStart"/>
      <w:r>
        <w:t>leyden</w:t>
      </w:r>
      <w:proofErr w:type="spellEnd"/>
      <w:r>
        <w:t xml:space="preserve"> / und das </w:t>
      </w:r>
      <w:proofErr w:type="spellStart"/>
      <w:r>
        <w:t>opffer</w:t>
      </w:r>
      <w:proofErr w:type="spellEnd"/>
      <w:r>
        <w:t xml:space="preserve"> Christi </w:t>
      </w:r>
      <w:proofErr w:type="spellStart"/>
      <w:r>
        <w:t>vernichtigen</w:t>
      </w:r>
      <w:proofErr w:type="spellEnd"/>
      <w:r>
        <w:t xml:space="preserve"> / Er will aber nicht sehen / das er die </w:t>
      </w:r>
      <w:proofErr w:type="spellStart"/>
      <w:r>
        <w:t>wurtzel</w:t>
      </w:r>
      <w:proofErr w:type="spellEnd"/>
      <w:r>
        <w:t xml:space="preserve"> des </w:t>
      </w:r>
      <w:proofErr w:type="spellStart"/>
      <w:r>
        <w:t>pfaeffischen</w:t>
      </w:r>
      <w:proofErr w:type="spellEnd"/>
      <w:r>
        <w:t xml:space="preserve"> </w:t>
      </w:r>
      <w:proofErr w:type="spellStart"/>
      <w:r>
        <w:t>irrtumbs</w:t>
      </w:r>
      <w:proofErr w:type="spellEnd"/>
      <w:r>
        <w:t xml:space="preserve"> behalt / </w:t>
      </w:r>
      <w:proofErr w:type="spellStart"/>
      <w:r>
        <w:t>darauff</w:t>
      </w:r>
      <w:proofErr w:type="spellEnd"/>
      <w:r>
        <w:t xml:space="preserve"> </w:t>
      </w:r>
      <w:proofErr w:type="spellStart"/>
      <w:r>
        <w:t>unnd</w:t>
      </w:r>
      <w:proofErr w:type="spellEnd"/>
      <w:r>
        <w:t xml:space="preserve"> </w:t>
      </w:r>
      <w:proofErr w:type="spellStart"/>
      <w:r>
        <w:t>darauß</w:t>
      </w:r>
      <w:proofErr w:type="spellEnd"/>
      <w:r>
        <w:t xml:space="preserve"> </w:t>
      </w:r>
      <w:proofErr w:type="spellStart"/>
      <w:r>
        <w:t>schreybt</w:t>
      </w:r>
      <w:proofErr w:type="spellEnd"/>
      <w:r>
        <w:t xml:space="preserve"> / </w:t>
      </w:r>
      <w:proofErr w:type="spellStart"/>
      <w:r>
        <w:t>unnd</w:t>
      </w:r>
      <w:proofErr w:type="spellEnd"/>
      <w:r>
        <w:t xml:space="preserve"> das er das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w:t>
      </w:r>
      <w:proofErr w:type="spellStart"/>
      <w:r>
        <w:t>darauß</w:t>
      </w:r>
      <w:proofErr w:type="spellEnd"/>
      <w:r>
        <w:t xml:space="preserve"> </w:t>
      </w:r>
      <w:proofErr w:type="spellStart"/>
      <w:r>
        <w:t>schreybt</w:t>
      </w:r>
      <w:proofErr w:type="spellEnd"/>
      <w:r>
        <w:t xml:space="preserve"> / und das er das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w:t>
      </w:r>
      <w:proofErr w:type="spellStart"/>
      <w:r>
        <w:t>gleych</w:t>
      </w:r>
      <w:proofErr w:type="spellEnd"/>
      <w:r>
        <w:t xml:space="preserve"> so </w:t>
      </w:r>
      <w:proofErr w:type="spellStart"/>
      <w:r>
        <w:t>grewlich</w:t>
      </w:r>
      <w:proofErr w:type="spellEnd"/>
      <w:r>
        <w:t xml:space="preserve"> verspricht / </w:t>
      </w:r>
      <w:proofErr w:type="spellStart"/>
      <w:r>
        <w:t>veracht</w:t>
      </w:r>
      <w:proofErr w:type="spellEnd"/>
      <w:r>
        <w:t xml:space="preserve"> / </w:t>
      </w:r>
      <w:proofErr w:type="spellStart"/>
      <w:r>
        <w:t>unn</w:t>
      </w:r>
      <w:proofErr w:type="spellEnd"/>
      <w:r>
        <w:t xml:space="preserve"> </w:t>
      </w:r>
      <w:proofErr w:type="spellStart"/>
      <w:r>
        <w:t>lesteret</w:t>
      </w:r>
      <w:proofErr w:type="spellEnd"/>
      <w:r>
        <w:t xml:space="preserve"> / als die Alten Papisten das </w:t>
      </w:r>
      <w:proofErr w:type="spellStart"/>
      <w:r>
        <w:t>opffer</w:t>
      </w:r>
      <w:proofErr w:type="spellEnd"/>
      <w:r>
        <w:t xml:space="preserve"> Christi versprechen. </w:t>
      </w:r>
    </w:p>
    <w:p w14:paraId="7583D891" w14:textId="77777777" w:rsidR="003154BD" w:rsidRDefault="003154BD" w:rsidP="003154BD">
      <w:pPr>
        <w:pStyle w:val="StandardWeb"/>
      </w:pPr>
      <w:r>
        <w:t xml:space="preserve">Ist das nicht / das Luther arme </w:t>
      </w:r>
      <w:proofErr w:type="spellStart"/>
      <w:r>
        <w:t>sünder</w:t>
      </w:r>
      <w:proofErr w:type="spellEnd"/>
      <w:r>
        <w:t xml:space="preserve"> zu </w:t>
      </w:r>
      <w:proofErr w:type="spellStart"/>
      <w:r>
        <w:t>priester</w:t>
      </w:r>
      <w:proofErr w:type="spellEnd"/>
      <w:r>
        <w:t xml:space="preserve"> setzet / des </w:t>
      </w:r>
      <w:proofErr w:type="spellStart"/>
      <w:r>
        <w:t>blutts</w:t>
      </w:r>
      <w:proofErr w:type="spellEnd"/>
      <w:r>
        <w:t xml:space="preserve"> Christi? Also das er an </w:t>
      </w:r>
      <w:proofErr w:type="spellStart"/>
      <w:r>
        <w:t>eynem</w:t>
      </w:r>
      <w:proofErr w:type="spellEnd"/>
      <w:r>
        <w:t xml:space="preserve"> end also </w:t>
      </w:r>
      <w:proofErr w:type="spellStart"/>
      <w:r>
        <w:t>schreybt</w:t>
      </w:r>
      <w:proofErr w:type="spellEnd"/>
      <w:r>
        <w:t xml:space="preserve"> / Das </w:t>
      </w:r>
      <w:proofErr w:type="spellStart"/>
      <w:r>
        <w:t>blut</w:t>
      </w:r>
      <w:proofErr w:type="spellEnd"/>
      <w:r>
        <w:t xml:space="preserve"> Christi </w:t>
      </w:r>
      <w:proofErr w:type="spellStart"/>
      <w:r>
        <w:t>auß</w:t>
      </w:r>
      <w:proofErr w:type="spellEnd"/>
      <w:r>
        <w:t xml:space="preserve"> dem Kelch </w:t>
      </w:r>
      <w:proofErr w:type="spellStart"/>
      <w:r>
        <w:t>getruncken</w:t>
      </w:r>
      <w:proofErr w:type="spellEnd"/>
      <w:r>
        <w:t xml:space="preserve"> </w:t>
      </w:r>
      <w:proofErr w:type="spellStart"/>
      <w:r>
        <w:t>reyniget</w:t>
      </w:r>
      <w:proofErr w:type="spellEnd"/>
      <w:r>
        <w:t xml:space="preserve"> den </w:t>
      </w:r>
      <w:proofErr w:type="spellStart"/>
      <w:r>
        <w:t>sünder</w:t>
      </w:r>
      <w:proofErr w:type="spellEnd"/>
      <w:r>
        <w:t xml:space="preserve"> / und sagt / das die </w:t>
      </w:r>
      <w:proofErr w:type="spellStart"/>
      <w:r>
        <w:t>pfafen</w:t>
      </w:r>
      <w:proofErr w:type="spellEnd"/>
      <w:r>
        <w:t xml:space="preserve"> das </w:t>
      </w:r>
      <w:proofErr w:type="spellStart"/>
      <w:r>
        <w:t>selb</w:t>
      </w:r>
      <w:proofErr w:type="spellEnd"/>
      <w:r>
        <w:t xml:space="preserve"> </w:t>
      </w:r>
      <w:proofErr w:type="spellStart"/>
      <w:r>
        <w:t>blut</w:t>
      </w:r>
      <w:proofErr w:type="spellEnd"/>
      <w:r>
        <w:t xml:space="preserve"> </w:t>
      </w:r>
      <w:proofErr w:type="spellStart"/>
      <w:r>
        <w:t>reychen</w:t>
      </w:r>
      <w:proofErr w:type="spellEnd"/>
      <w:r>
        <w:t xml:space="preserve"> und geben? heisset das nicht das </w:t>
      </w:r>
      <w:proofErr w:type="spellStart"/>
      <w:r>
        <w:t>priesterthumb</w:t>
      </w:r>
      <w:proofErr w:type="spellEnd"/>
      <w:r>
        <w:t xml:space="preserve"> Christi </w:t>
      </w:r>
      <w:proofErr w:type="spellStart"/>
      <w:r>
        <w:t>lesteren</w:t>
      </w:r>
      <w:proofErr w:type="spellEnd"/>
      <w:r>
        <w:t xml:space="preserve">? heisset das nicht das blutt des </w:t>
      </w:r>
      <w:proofErr w:type="spellStart"/>
      <w:r>
        <w:t>Creützes</w:t>
      </w:r>
      <w:proofErr w:type="spellEnd"/>
      <w:r>
        <w:t xml:space="preserve"> versprechen? Als wer es nicht </w:t>
      </w:r>
      <w:proofErr w:type="spellStart"/>
      <w:r>
        <w:t>krefftig</w:t>
      </w:r>
      <w:proofErr w:type="spellEnd"/>
      <w:r>
        <w:t xml:space="preserve"> und </w:t>
      </w:r>
      <w:proofErr w:type="spellStart"/>
      <w:r>
        <w:t>reych</w:t>
      </w:r>
      <w:proofErr w:type="spellEnd"/>
      <w:r>
        <w:t xml:space="preserve"> / </w:t>
      </w:r>
      <w:proofErr w:type="spellStart"/>
      <w:r>
        <w:t>gnugsam</w:t>
      </w:r>
      <w:proofErr w:type="spellEnd"/>
      <w:r>
        <w:t xml:space="preserve"> zu einer ewigen </w:t>
      </w:r>
      <w:proofErr w:type="spellStart"/>
      <w:r>
        <w:t>erloesung</w:t>
      </w:r>
      <w:proofErr w:type="spellEnd"/>
      <w:r>
        <w:t xml:space="preserve">? was </w:t>
      </w:r>
      <w:proofErr w:type="spellStart"/>
      <w:r>
        <w:t>wirt</w:t>
      </w:r>
      <w:proofErr w:type="spellEnd"/>
      <w:r>
        <w:t xml:space="preserve"> </w:t>
      </w:r>
      <w:proofErr w:type="spellStart"/>
      <w:r>
        <w:t>volgen</w:t>
      </w:r>
      <w:proofErr w:type="spellEnd"/>
      <w:r>
        <w:t xml:space="preserve">? das Christus nicht ein </w:t>
      </w:r>
      <w:proofErr w:type="spellStart"/>
      <w:r>
        <w:t>eyniger</w:t>
      </w:r>
      <w:proofErr w:type="spellEnd"/>
      <w:r>
        <w:t xml:space="preserve"> </w:t>
      </w:r>
      <w:proofErr w:type="spellStart"/>
      <w:r>
        <w:t>mitler</w:t>
      </w:r>
      <w:proofErr w:type="spellEnd"/>
      <w:r>
        <w:t xml:space="preserve"> ist / des </w:t>
      </w:r>
      <w:proofErr w:type="spellStart"/>
      <w:r>
        <w:t>Newen</w:t>
      </w:r>
      <w:proofErr w:type="spellEnd"/>
      <w:r>
        <w:t xml:space="preserve"> Testamentes / das wir </w:t>
      </w:r>
      <w:proofErr w:type="spellStart"/>
      <w:r>
        <w:t>vil</w:t>
      </w:r>
      <w:proofErr w:type="spellEnd"/>
      <w:r>
        <w:t xml:space="preserve"> mittler haben / Nemlich </w:t>
      </w:r>
      <w:proofErr w:type="spellStart"/>
      <w:r>
        <w:t>kretzigte</w:t>
      </w:r>
      <w:proofErr w:type="spellEnd"/>
      <w:r>
        <w:t xml:space="preserve"> gottlose </w:t>
      </w:r>
      <w:proofErr w:type="spellStart"/>
      <w:r>
        <w:t>pfaffen</w:t>
      </w:r>
      <w:proofErr w:type="spellEnd"/>
      <w:r>
        <w:t xml:space="preserve"> / das des </w:t>
      </w:r>
      <w:proofErr w:type="spellStart"/>
      <w:r>
        <w:t>herren</w:t>
      </w:r>
      <w:proofErr w:type="spellEnd"/>
      <w:r>
        <w:t xml:space="preserve"> blutt am </w:t>
      </w:r>
      <w:proofErr w:type="spellStart"/>
      <w:r>
        <w:t>Creütz</w:t>
      </w:r>
      <w:proofErr w:type="spellEnd"/>
      <w:r>
        <w:t xml:space="preserve"> </w:t>
      </w:r>
      <w:proofErr w:type="spellStart"/>
      <w:r>
        <w:t>nit</w:t>
      </w:r>
      <w:proofErr w:type="spellEnd"/>
      <w:r>
        <w:t xml:space="preserve"> das </w:t>
      </w:r>
      <w:proofErr w:type="spellStart"/>
      <w:r>
        <w:t>blut</w:t>
      </w:r>
      <w:proofErr w:type="spellEnd"/>
      <w:r>
        <w:t xml:space="preserve"> ist unser </w:t>
      </w:r>
      <w:proofErr w:type="spellStart"/>
      <w:r>
        <w:t>besprengung</w:t>
      </w:r>
      <w:proofErr w:type="spellEnd"/>
      <w:r>
        <w:t xml:space="preserve"> / unser </w:t>
      </w:r>
      <w:proofErr w:type="spellStart"/>
      <w:r>
        <w:t>gerechtigkeit</w:t>
      </w:r>
      <w:proofErr w:type="spellEnd"/>
      <w:r>
        <w:t xml:space="preserve"> / und unsers </w:t>
      </w:r>
      <w:proofErr w:type="spellStart"/>
      <w:r>
        <w:t>lebens</w:t>
      </w:r>
      <w:proofErr w:type="spellEnd"/>
      <w:r>
        <w:t xml:space="preserve">. </w:t>
      </w:r>
    </w:p>
    <w:p w14:paraId="5E182AEF" w14:textId="77777777" w:rsidR="003154BD" w:rsidRDefault="003154BD" w:rsidP="003154BD">
      <w:pPr>
        <w:pStyle w:val="StandardWeb"/>
      </w:pPr>
      <w:r>
        <w:t xml:space="preserve">Denn ist das </w:t>
      </w:r>
      <w:proofErr w:type="spellStart"/>
      <w:r>
        <w:t>blut</w:t>
      </w:r>
      <w:proofErr w:type="spellEnd"/>
      <w:r>
        <w:t xml:space="preserve"> in der </w:t>
      </w:r>
      <w:proofErr w:type="spellStart"/>
      <w:r>
        <w:t>pfaffen</w:t>
      </w:r>
      <w:proofErr w:type="spellEnd"/>
      <w:r>
        <w:t xml:space="preserve"> Kelch / das </w:t>
      </w:r>
      <w:proofErr w:type="spellStart"/>
      <w:r>
        <w:t>blut</w:t>
      </w:r>
      <w:proofErr w:type="spellEnd"/>
      <w:r>
        <w:t xml:space="preserve"> unser </w:t>
      </w:r>
      <w:proofErr w:type="spellStart"/>
      <w:r>
        <w:t>besprengung</w:t>
      </w:r>
      <w:proofErr w:type="spellEnd"/>
      <w:r>
        <w:t xml:space="preserve"> / oder unser </w:t>
      </w:r>
      <w:proofErr w:type="spellStart"/>
      <w:r>
        <w:t>gerechtigkeit</w:t>
      </w:r>
      <w:proofErr w:type="spellEnd"/>
      <w:r>
        <w:t xml:space="preserve"> / oder das </w:t>
      </w:r>
      <w:proofErr w:type="spellStart"/>
      <w:r>
        <w:t>blut</w:t>
      </w:r>
      <w:proofErr w:type="spellEnd"/>
      <w:r>
        <w:t xml:space="preserve"> unser </w:t>
      </w:r>
      <w:proofErr w:type="spellStart"/>
      <w:r>
        <w:t>vergebung</w:t>
      </w:r>
      <w:proofErr w:type="spellEnd"/>
      <w:r>
        <w:t xml:space="preserve"> der </w:t>
      </w:r>
      <w:proofErr w:type="spellStart"/>
      <w:r>
        <w:t>sünden</w:t>
      </w:r>
      <w:proofErr w:type="spellEnd"/>
      <w:r>
        <w:t xml:space="preserve"> / so hat Christus seyn </w:t>
      </w:r>
      <w:proofErr w:type="spellStart"/>
      <w:r>
        <w:t>blut</w:t>
      </w:r>
      <w:proofErr w:type="spellEnd"/>
      <w:r>
        <w:t xml:space="preserve"> am </w:t>
      </w:r>
      <w:proofErr w:type="spellStart"/>
      <w:r>
        <w:t>Creütz</w:t>
      </w:r>
      <w:proofErr w:type="spellEnd"/>
      <w:r>
        <w:t xml:space="preserve"> (durch den </w:t>
      </w:r>
      <w:proofErr w:type="spellStart"/>
      <w:r>
        <w:t>heyligen</w:t>
      </w:r>
      <w:proofErr w:type="spellEnd"/>
      <w:r>
        <w:t xml:space="preserve"> </w:t>
      </w:r>
      <w:proofErr w:type="spellStart"/>
      <w:r>
        <w:t>geyst</w:t>
      </w:r>
      <w:proofErr w:type="spellEnd"/>
      <w:r>
        <w:t xml:space="preserve"> </w:t>
      </w:r>
      <w:proofErr w:type="spellStart"/>
      <w:r>
        <w:t>außgegossen</w:t>
      </w:r>
      <w:proofErr w:type="spellEnd"/>
      <w:r>
        <w:t xml:space="preserve"> / </w:t>
      </w:r>
      <w:proofErr w:type="spellStart"/>
      <w:r>
        <w:t>unnd</w:t>
      </w:r>
      <w:proofErr w:type="spellEnd"/>
      <w:r>
        <w:t xml:space="preserve"> </w:t>
      </w:r>
      <w:proofErr w:type="spellStart"/>
      <w:r>
        <w:t>geopffert</w:t>
      </w:r>
      <w:proofErr w:type="spellEnd"/>
      <w:r>
        <w:t xml:space="preserve">) </w:t>
      </w:r>
      <w:proofErr w:type="spellStart"/>
      <w:r>
        <w:t>umb</w:t>
      </w:r>
      <w:proofErr w:type="spellEnd"/>
      <w:r>
        <w:t xml:space="preserve"> </w:t>
      </w:r>
      <w:proofErr w:type="spellStart"/>
      <w:r>
        <w:t>sunst</w:t>
      </w:r>
      <w:proofErr w:type="spellEnd"/>
      <w:r>
        <w:t xml:space="preserve"> </w:t>
      </w:r>
      <w:proofErr w:type="spellStart"/>
      <w:r>
        <w:t>außgegossen</w:t>
      </w:r>
      <w:proofErr w:type="spellEnd"/>
      <w:r>
        <w:t xml:space="preserve"> und </w:t>
      </w:r>
      <w:proofErr w:type="spellStart"/>
      <w:r>
        <w:t>geopffert</w:t>
      </w:r>
      <w:proofErr w:type="spellEnd"/>
      <w:r>
        <w:t xml:space="preserve"> Gala. 3. </w:t>
      </w:r>
    </w:p>
    <w:p w14:paraId="60340131" w14:textId="77777777" w:rsidR="003154BD" w:rsidRDefault="003154BD" w:rsidP="003154BD">
      <w:pPr>
        <w:pStyle w:val="StandardWeb"/>
      </w:pPr>
      <w:proofErr w:type="spellStart"/>
      <w:r>
        <w:t>Dise</w:t>
      </w:r>
      <w:proofErr w:type="spellEnd"/>
      <w:r>
        <w:t xml:space="preserve"> und der </w:t>
      </w:r>
      <w:proofErr w:type="spellStart"/>
      <w:r>
        <w:t>gleychen</w:t>
      </w:r>
      <w:proofErr w:type="spellEnd"/>
      <w:r>
        <w:t xml:space="preserve"> </w:t>
      </w:r>
      <w:proofErr w:type="spellStart"/>
      <w:r>
        <w:t>verachtungen</w:t>
      </w:r>
      <w:proofErr w:type="spellEnd"/>
      <w:r>
        <w:t xml:space="preserve"> des </w:t>
      </w:r>
      <w:proofErr w:type="spellStart"/>
      <w:r>
        <w:t>bluts</w:t>
      </w:r>
      <w:proofErr w:type="spellEnd"/>
      <w:r>
        <w:t xml:space="preserve"> (am </w:t>
      </w:r>
      <w:proofErr w:type="spellStart"/>
      <w:r>
        <w:t>Creütz</w:t>
      </w:r>
      <w:proofErr w:type="spellEnd"/>
      <w:r>
        <w:t xml:space="preserve"> vergossen) </w:t>
      </w:r>
      <w:proofErr w:type="spellStart"/>
      <w:r>
        <w:t>seynd</w:t>
      </w:r>
      <w:proofErr w:type="spellEnd"/>
      <w:r>
        <w:t xml:space="preserve"> </w:t>
      </w:r>
      <w:proofErr w:type="spellStart"/>
      <w:r>
        <w:t>ye</w:t>
      </w:r>
      <w:proofErr w:type="spellEnd"/>
      <w:r>
        <w:t xml:space="preserve"> so arg </w:t>
      </w:r>
      <w:proofErr w:type="spellStart"/>
      <w:r>
        <w:t>schedlich</w:t>
      </w:r>
      <w:proofErr w:type="spellEnd"/>
      <w:r>
        <w:t xml:space="preserve"> und </w:t>
      </w:r>
      <w:proofErr w:type="spellStart"/>
      <w:r>
        <w:t>schendtlich</w:t>
      </w:r>
      <w:proofErr w:type="spellEnd"/>
      <w:r>
        <w:t xml:space="preserve"> / als der Alten Papisten </w:t>
      </w:r>
      <w:proofErr w:type="spellStart"/>
      <w:r>
        <w:t>narrheit</w:t>
      </w:r>
      <w:proofErr w:type="spellEnd"/>
      <w:r>
        <w:t xml:space="preserve"> / die den </w:t>
      </w:r>
      <w:proofErr w:type="spellStart"/>
      <w:r>
        <w:t>leyb</w:t>
      </w:r>
      <w:proofErr w:type="spellEnd"/>
      <w:r>
        <w:t xml:space="preserve"> </w:t>
      </w:r>
      <w:proofErr w:type="spellStart"/>
      <w:r>
        <w:t>unnd</w:t>
      </w:r>
      <w:proofErr w:type="spellEnd"/>
      <w:r>
        <w:t xml:space="preserve"> das blutt Christi zu </w:t>
      </w:r>
      <w:proofErr w:type="spellStart"/>
      <w:r>
        <w:t>ainem</w:t>
      </w:r>
      <w:proofErr w:type="spellEnd"/>
      <w:r>
        <w:t xml:space="preserve"> </w:t>
      </w:r>
      <w:proofErr w:type="spellStart"/>
      <w:r>
        <w:t>gedechtnuß</w:t>
      </w:r>
      <w:proofErr w:type="spellEnd"/>
      <w:r>
        <w:t xml:space="preserve"> </w:t>
      </w:r>
      <w:proofErr w:type="spellStart"/>
      <w:r>
        <w:t>opfferen</w:t>
      </w:r>
      <w:proofErr w:type="spellEnd"/>
      <w:r>
        <w:t xml:space="preserve"> / wider </w:t>
      </w:r>
      <w:proofErr w:type="spellStart"/>
      <w:r>
        <w:t>woelliche</w:t>
      </w:r>
      <w:proofErr w:type="spellEnd"/>
      <w:r>
        <w:t xml:space="preserve"> der </w:t>
      </w:r>
      <w:proofErr w:type="spellStart"/>
      <w:r>
        <w:t>Billikan</w:t>
      </w:r>
      <w:proofErr w:type="spellEnd"/>
      <w:r>
        <w:t xml:space="preserve"> </w:t>
      </w:r>
      <w:proofErr w:type="spellStart"/>
      <w:r>
        <w:t>grymmlich</w:t>
      </w:r>
      <w:proofErr w:type="spellEnd"/>
      <w:r>
        <w:t xml:space="preserve"> </w:t>
      </w:r>
      <w:proofErr w:type="spellStart"/>
      <w:r>
        <w:t>schreytt</w:t>
      </w:r>
      <w:proofErr w:type="spellEnd"/>
      <w:r>
        <w:t xml:space="preserve"> und </w:t>
      </w:r>
      <w:proofErr w:type="spellStart"/>
      <w:r>
        <w:t>schreybt</w:t>
      </w:r>
      <w:proofErr w:type="spellEnd"/>
      <w:r>
        <w:t xml:space="preserve">. </w:t>
      </w:r>
    </w:p>
    <w:p w14:paraId="461EA3FF" w14:textId="77777777" w:rsidR="003154BD" w:rsidRDefault="003154BD" w:rsidP="003154BD">
      <w:pPr>
        <w:pStyle w:val="berschrift2"/>
      </w:pPr>
      <w:r>
        <w:t>Von unserm priestertumb:</w:t>
      </w:r>
    </w:p>
    <w:p w14:paraId="20863665" w14:textId="77777777" w:rsidR="003154BD" w:rsidRDefault="003154BD" w:rsidP="003154BD">
      <w:pPr>
        <w:pStyle w:val="StandardWeb"/>
      </w:pPr>
      <w:r>
        <w:t xml:space="preserve">Das aber </w:t>
      </w:r>
      <w:proofErr w:type="spellStart"/>
      <w:r>
        <w:t>wirt</w:t>
      </w:r>
      <w:proofErr w:type="spellEnd"/>
      <w:r>
        <w:t xml:space="preserve"> weder den Alten noch den </w:t>
      </w:r>
      <w:proofErr w:type="spellStart"/>
      <w:r>
        <w:t>newen</w:t>
      </w:r>
      <w:proofErr w:type="spellEnd"/>
      <w:r>
        <w:t xml:space="preserve"> </w:t>
      </w:r>
      <w:proofErr w:type="spellStart"/>
      <w:r>
        <w:t>Baepsten</w:t>
      </w:r>
      <w:proofErr w:type="spellEnd"/>
      <w:r>
        <w:t xml:space="preserve"> </w:t>
      </w:r>
      <w:proofErr w:type="spellStart"/>
      <w:r>
        <w:t>hilfflich</w:t>
      </w:r>
      <w:proofErr w:type="spellEnd"/>
      <w:r>
        <w:t xml:space="preserve"> seyn / das wir alle </w:t>
      </w:r>
      <w:proofErr w:type="spellStart"/>
      <w:r>
        <w:t>priester</w:t>
      </w:r>
      <w:proofErr w:type="spellEnd"/>
      <w:r>
        <w:t xml:space="preserve"> </w:t>
      </w:r>
      <w:proofErr w:type="spellStart"/>
      <w:r>
        <w:t>seynd</w:t>
      </w:r>
      <w:proofErr w:type="spellEnd"/>
      <w:r>
        <w:t xml:space="preserve"> durch Christum geworden / Als </w:t>
      </w:r>
      <w:proofErr w:type="spellStart"/>
      <w:r>
        <w:t>geschriben</w:t>
      </w:r>
      <w:proofErr w:type="spellEnd"/>
      <w:r>
        <w:t xml:space="preserve"> / Du hast uns vor </w:t>
      </w:r>
      <w:proofErr w:type="spellStart"/>
      <w:r>
        <w:t>got</w:t>
      </w:r>
      <w:proofErr w:type="spellEnd"/>
      <w:r>
        <w:t xml:space="preserve"> Priester gemachet </w:t>
      </w:r>
      <w:proofErr w:type="spellStart"/>
      <w:r>
        <w:t>Apocalipsi</w:t>
      </w:r>
      <w:proofErr w:type="spellEnd"/>
      <w:r>
        <w:t xml:space="preserve">. 5. 1. Petri. 2. Wenn das ist nicht </w:t>
      </w:r>
      <w:proofErr w:type="spellStart"/>
      <w:r>
        <w:t>auff</w:t>
      </w:r>
      <w:proofErr w:type="spellEnd"/>
      <w:r>
        <w:t xml:space="preserve"> die </w:t>
      </w:r>
      <w:proofErr w:type="spellStart"/>
      <w:r>
        <w:t>meynung</w:t>
      </w:r>
      <w:proofErr w:type="spellEnd"/>
      <w:r>
        <w:t xml:space="preserve"> </w:t>
      </w:r>
      <w:proofErr w:type="spellStart"/>
      <w:r>
        <w:t>geredt</w:t>
      </w:r>
      <w:proofErr w:type="spellEnd"/>
      <w:r>
        <w:t xml:space="preserve"> / das wir das </w:t>
      </w:r>
      <w:proofErr w:type="spellStart"/>
      <w:r>
        <w:t>fleysch</w:t>
      </w:r>
      <w:proofErr w:type="spellEnd"/>
      <w:r>
        <w:t xml:space="preserve"> und das </w:t>
      </w:r>
      <w:proofErr w:type="spellStart"/>
      <w:r>
        <w:t>blut</w:t>
      </w:r>
      <w:proofErr w:type="spellEnd"/>
      <w:r>
        <w:t xml:space="preserve"> aufs </w:t>
      </w:r>
      <w:proofErr w:type="spellStart"/>
      <w:r>
        <w:t>new</w:t>
      </w:r>
      <w:proofErr w:type="spellEnd"/>
      <w:r>
        <w:t xml:space="preserve"> </w:t>
      </w:r>
      <w:proofErr w:type="spellStart"/>
      <w:r>
        <w:t>opffern</w:t>
      </w:r>
      <w:proofErr w:type="spellEnd"/>
      <w:r>
        <w:t xml:space="preserve"> </w:t>
      </w:r>
      <w:proofErr w:type="spellStart"/>
      <w:r>
        <w:t>moegen</w:t>
      </w:r>
      <w:proofErr w:type="spellEnd"/>
      <w:r>
        <w:t xml:space="preserve"> / oder </w:t>
      </w:r>
      <w:proofErr w:type="spellStart"/>
      <w:r>
        <w:t>ds</w:t>
      </w:r>
      <w:proofErr w:type="spellEnd"/>
      <w:r>
        <w:t xml:space="preserve"> wir uns des </w:t>
      </w:r>
      <w:proofErr w:type="spellStart"/>
      <w:r>
        <w:t>leybs</w:t>
      </w:r>
      <w:proofErr w:type="spellEnd"/>
      <w:r>
        <w:t xml:space="preserve"> / </w:t>
      </w:r>
      <w:proofErr w:type="spellStart"/>
      <w:r>
        <w:t>unnd</w:t>
      </w:r>
      <w:proofErr w:type="spellEnd"/>
      <w:r>
        <w:t xml:space="preserve"> des </w:t>
      </w:r>
      <w:proofErr w:type="spellStart"/>
      <w:r>
        <w:t>blutts</w:t>
      </w:r>
      <w:proofErr w:type="spellEnd"/>
      <w:r>
        <w:t xml:space="preserve"> Christi </w:t>
      </w:r>
      <w:proofErr w:type="spellStart"/>
      <w:r>
        <w:t>mechtig</w:t>
      </w:r>
      <w:proofErr w:type="spellEnd"/>
      <w:r>
        <w:t xml:space="preserve"> machten / als die thun / die des </w:t>
      </w:r>
      <w:proofErr w:type="spellStart"/>
      <w:r>
        <w:t>herren</w:t>
      </w:r>
      <w:proofErr w:type="spellEnd"/>
      <w:r>
        <w:t xml:space="preserve"> </w:t>
      </w:r>
      <w:proofErr w:type="spellStart"/>
      <w:r>
        <w:t>leyb</w:t>
      </w:r>
      <w:proofErr w:type="spellEnd"/>
      <w:r>
        <w:t xml:space="preserve"> und </w:t>
      </w:r>
      <w:proofErr w:type="spellStart"/>
      <w:r>
        <w:t>blut</w:t>
      </w:r>
      <w:proofErr w:type="spellEnd"/>
      <w:r>
        <w:t xml:space="preserve"> durch </w:t>
      </w:r>
      <w:proofErr w:type="spellStart"/>
      <w:r>
        <w:t>jr</w:t>
      </w:r>
      <w:proofErr w:type="spellEnd"/>
      <w:r>
        <w:t xml:space="preserve"> Sacrament </w:t>
      </w:r>
      <w:proofErr w:type="spellStart"/>
      <w:r>
        <w:t>jrem</w:t>
      </w:r>
      <w:proofErr w:type="spellEnd"/>
      <w:r>
        <w:t xml:space="preserve"> </w:t>
      </w:r>
      <w:proofErr w:type="spellStart"/>
      <w:r>
        <w:t>volcke</w:t>
      </w:r>
      <w:proofErr w:type="spellEnd"/>
      <w:r>
        <w:t xml:space="preserve"> </w:t>
      </w:r>
      <w:proofErr w:type="spellStart"/>
      <w:r>
        <w:t>darreychen</w:t>
      </w:r>
      <w:proofErr w:type="spellEnd"/>
      <w:r>
        <w:t xml:space="preserve"> / </w:t>
      </w:r>
      <w:proofErr w:type="spellStart"/>
      <w:r>
        <w:t>unnd</w:t>
      </w:r>
      <w:proofErr w:type="spellEnd"/>
      <w:r>
        <w:t xml:space="preserve"> geben / denn </w:t>
      </w:r>
      <w:proofErr w:type="spellStart"/>
      <w:r>
        <w:t>dise</w:t>
      </w:r>
      <w:proofErr w:type="spellEnd"/>
      <w:r>
        <w:t xml:space="preserve"> machte </w:t>
      </w:r>
      <w:proofErr w:type="spellStart"/>
      <w:r>
        <w:t>steet</w:t>
      </w:r>
      <w:proofErr w:type="spellEnd"/>
      <w:r>
        <w:t xml:space="preserve"> dem aller </w:t>
      </w:r>
      <w:proofErr w:type="spellStart"/>
      <w:r>
        <w:t>hoechsten</w:t>
      </w:r>
      <w:proofErr w:type="spellEnd"/>
      <w:r>
        <w:t xml:space="preserve"> </w:t>
      </w:r>
      <w:proofErr w:type="spellStart"/>
      <w:r>
        <w:t>priester</w:t>
      </w:r>
      <w:proofErr w:type="spellEnd"/>
      <w:r>
        <w:t xml:space="preserve"> Jesu Christo allein zu / </w:t>
      </w:r>
      <w:proofErr w:type="spellStart"/>
      <w:r>
        <w:t>unnd</w:t>
      </w:r>
      <w:proofErr w:type="spellEnd"/>
      <w:r>
        <w:t xml:space="preserve"> </w:t>
      </w:r>
      <w:proofErr w:type="spellStart"/>
      <w:r>
        <w:t>keynem</w:t>
      </w:r>
      <w:proofErr w:type="spellEnd"/>
      <w:r>
        <w:t xml:space="preserve"> </w:t>
      </w:r>
      <w:proofErr w:type="spellStart"/>
      <w:r>
        <w:t>meer</w:t>
      </w:r>
      <w:proofErr w:type="spellEnd"/>
      <w:r>
        <w:t xml:space="preserve">. Wenn wir </w:t>
      </w:r>
      <w:proofErr w:type="spellStart"/>
      <w:r>
        <w:t>unns</w:t>
      </w:r>
      <w:proofErr w:type="spellEnd"/>
      <w:r>
        <w:t xml:space="preserve"> solcher machte anmaßten / So fielen wir von unserm priestertumb / das ist von Christo durch den </w:t>
      </w:r>
      <w:proofErr w:type="spellStart"/>
      <w:r>
        <w:t>unglauben</w:t>
      </w:r>
      <w:proofErr w:type="spellEnd"/>
      <w:r>
        <w:t xml:space="preserve"> / </w:t>
      </w:r>
      <w:proofErr w:type="spellStart"/>
      <w:r>
        <w:t>dieweyl</w:t>
      </w:r>
      <w:proofErr w:type="spellEnd"/>
      <w:r>
        <w:t xml:space="preserve"> wir wider den </w:t>
      </w:r>
      <w:proofErr w:type="spellStart"/>
      <w:r>
        <w:t>priester</w:t>
      </w:r>
      <w:proofErr w:type="spellEnd"/>
      <w:r>
        <w:t xml:space="preserve"> / wider seyn </w:t>
      </w:r>
      <w:proofErr w:type="spellStart"/>
      <w:r>
        <w:t>opffer</w:t>
      </w:r>
      <w:proofErr w:type="spellEnd"/>
      <w:r>
        <w:t xml:space="preserve"> / </w:t>
      </w:r>
      <w:proofErr w:type="spellStart"/>
      <w:r>
        <w:t>unnd</w:t>
      </w:r>
      <w:proofErr w:type="spellEnd"/>
      <w:r>
        <w:t xml:space="preserve"> wider seyn blutt sündigten / wider den </w:t>
      </w:r>
      <w:proofErr w:type="spellStart"/>
      <w:r>
        <w:t>priester</w:t>
      </w:r>
      <w:proofErr w:type="spellEnd"/>
      <w:r>
        <w:t xml:space="preserve"> / das er </w:t>
      </w:r>
      <w:proofErr w:type="spellStart"/>
      <w:r>
        <w:t>mer</w:t>
      </w:r>
      <w:proofErr w:type="spellEnd"/>
      <w:r>
        <w:t xml:space="preserve"> sterben </w:t>
      </w:r>
      <w:proofErr w:type="spellStart"/>
      <w:r>
        <w:t>mueßt</w:t>
      </w:r>
      <w:proofErr w:type="spellEnd"/>
      <w:r>
        <w:t xml:space="preserve"> / </w:t>
      </w:r>
      <w:proofErr w:type="spellStart"/>
      <w:r>
        <w:t>Darumb</w:t>
      </w:r>
      <w:proofErr w:type="spellEnd"/>
      <w:r>
        <w:t xml:space="preserve"> wer auch seyn </w:t>
      </w:r>
      <w:proofErr w:type="spellStart"/>
      <w:r>
        <w:t>ampt</w:t>
      </w:r>
      <w:proofErr w:type="spellEnd"/>
      <w:r>
        <w:t xml:space="preserve"> </w:t>
      </w:r>
      <w:proofErr w:type="spellStart"/>
      <w:r>
        <w:t>nit</w:t>
      </w:r>
      <w:proofErr w:type="spellEnd"/>
      <w:r>
        <w:t xml:space="preserve"> besser / denn des Aarons Heb. 8. Wider das </w:t>
      </w:r>
      <w:proofErr w:type="spellStart"/>
      <w:r>
        <w:t>opffer</w:t>
      </w:r>
      <w:proofErr w:type="spellEnd"/>
      <w:r>
        <w:t xml:space="preserve"> Christi / das nicht </w:t>
      </w:r>
      <w:proofErr w:type="spellStart"/>
      <w:r>
        <w:t>volkomlich</w:t>
      </w:r>
      <w:proofErr w:type="spellEnd"/>
      <w:r>
        <w:t xml:space="preserve"> gewest wer auf ein mal / ein ewige </w:t>
      </w:r>
      <w:proofErr w:type="spellStart"/>
      <w:r>
        <w:t>erloesung</w:t>
      </w:r>
      <w:proofErr w:type="spellEnd"/>
      <w:r>
        <w:t xml:space="preserve"> zu geben. Wider das </w:t>
      </w:r>
      <w:proofErr w:type="spellStart"/>
      <w:r>
        <w:t>blut</w:t>
      </w:r>
      <w:proofErr w:type="spellEnd"/>
      <w:r>
        <w:t xml:space="preserve"> das seyn </w:t>
      </w:r>
      <w:proofErr w:type="spellStart"/>
      <w:r>
        <w:t>vergiessung</w:t>
      </w:r>
      <w:proofErr w:type="spellEnd"/>
      <w:r>
        <w:t xml:space="preserve"> / </w:t>
      </w:r>
      <w:proofErr w:type="spellStart"/>
      <w:r>
        <w:t>nit</w:t>
      </w:r>
      <w:proofErr w:type="spellEnd"/>
      <w:r>
        <w:t xml:space="preserve"> </w:t>
      </w:r>
      <w:proofErr w:type="spellStart"/>
      <w:r>
        <w:t>ewigklich</w:t>
      </w:r>
      <w:proofErr w:type="spellEnd"/>
      <w:r>
        <w:t xml:space="preserve"> zu der </w:t>
      </w:r>
      <w:proofErr w:type="spellStart"/>
      <w:r>
        <w:t>erloseung</w:t>
      </w:r>
      <w:proofErr w:type="spellEnd"/>
      <w:r>
        <w:t xml:space="preserve"> </w:t>
      </w:r>
      <w:proofErr w:type="spellStart"/>
      <w:r>
        <w:t>wircken</w:t>
      </w:r>
      <w:proofErr w:type="spellEnd"/>
      <w:r>
        <w:t xml:space="preserve"> kund. </w:t>
      </w:r>
    </w:p>
    <w:p w14:paraId="57E1827A" w14:textId="77777777" w:rsidR="003154BD" w:rsidRDefault="003154BD" w:rsidP="003154BD">
      <w:pPr>
        <w:pStyle w:val="StandardWeb"/>
      </w:pPr>
      <w:r>
        <w:t xml:space="preserve">Aber also </w:t>
      </w:r>
      <w:proofErr w:type="spellStart"/>
      <w:r>
        <w:t>seynd</w:t>
      </w:r>
      <w:proofErr w:type="spellEnd"/>
      <w:r>
        <w:t xml:space="preserve"> wir </w:t>
      </w:r>
      <w:proofErr w:type="spellStart"/>
      <w:r>
        <w:t>priester</w:t>
      </w:r>
      <w:proofErr w:type="spellEnd"/>
      <w:r>
        <w:t xml:space="preserve"> worden durch Christum / wir </w:t>
      </w:r>
      <w:proofErr w:type="spellStart"/>
      <w:r>
        <w:t>hetten</w:t>
      </w:r>
      <w:proofErr w:type="spellEnd"/>
      <w:r>
        <w:t xml:space="preserve"> keinen </w:t>
      </w:r>
      <w:proofErr w:type="spellStart"/>
      <w:r>
        <w:t>zugang</w:t>
      </w:r>
      <w:proofErr w:type="spellEnd"/>
      <w:r>
        <w:t xml:space="preserve"> zu </w:t>
      </w:r>
      <w:proofErr w:type="spellStart"/>
      <w:r>
        <w:t>got</w:t>
      </w:r>
      <w:proofErr w:type="spellEnd"/>
      <w:r>
        <w:t xml:space="preserve"> / wir waren </w:t>
      </w:r>
      <w:proofErr w:type="spellStart"/>
      <w:r>
        <w:t>hessig</w:t>
      </w:r>
      <w:proofErr w:type="spellEnd"/>
      <w:r>
        <w:t xml:space="preserve"> / wir </w:t>
      </w:r>
      <w:proofErr w:type="spellStart"/>
      <w:r>
        <w:t>stuncken</w:t>
      </w:r>
      <w:proofErr w:type="spellEnd"/>
      <w:r>
        <w:t xml:space="preserve"> von </w:t>
      </w:r>
      <w:proofErr w:type="spellStart"/>
      <w:r>
        <w:t>sünden</w:t>
      </w:r>
      <w:proofErr w:type="spellEnd"/>
      <w:r>
        <w:t xml:space="preserve"> etc. </w:t>
      </w:r>
      <w:proofErr w:type="spellStart"/>
      <w:r>
        <w:t>dorfften</w:t>
      </w:r>
      <w:proofErr w:type="spellEnd"/>
      <w:r>
        <w:t xml:space="preserve"> gar </w:t>
      </w:r>
      <w:proofErr w:type="spellStart"/>
      <w:r>
        <w:t>nit</w:t>
      </w:r>
      <w:proofErr w:type="spellEnd"/>
      <w:r>
        <w:t xml:space="preserve"> für </w:t>
      </w:r>
      <w:proofErr w:type="spellStart"/>
      <w:r>
        <w:t>gott</w:t>
      </w:r>
      <w:proofErr w:type="spellEnd"/>
      <w:r>
        <w:t xml:space="preserve"> </w:t>
      </w:r>
      <w:proofErr w:type="spellStart"/>
      <w:r>
        <w:t>tretten</w:t>
      </w:r>
      <w:proofErr w:type="spellEnd"/>
      <w:r>
        <w:t xml:space="preserve"> / und da kam Christus der </w:t>
      </w:r>
      <w:proofErr w:type="spellStart"/>
      <w:r>
        <w:t>priester</w:t>
      </w:r>
      <w:proofErr w:type="spellEnd"/>
      <w:r>
        <w:t xml:space="preserve"> und </w:t>
      </w:r>
      <w:proofErr w:type="spellStart"/>
      <w:r>
        <w:t>opffert</w:t>
      </w:r>
      <w:proofErr w:type="spellEnd"/>
      <w:r>
        <w:t xml:space="preserve"> </w:t>
      </w:r>
      <w:proofErr w:type="spellStart"/>
      <w:r>
        <w:t>seynen</w:t>
      </w:r>
      <w:proofErr w:type="spellEnd"/>
      <w:r>
        <w:t xml:space="preserve"> </w:t>
      </w:r>
      <w:proofErr w:type="spellStart"/>
      <w:r>
        <w:t>leyb</w:t>
      </w:r>
      <w:proofErr w:type="spellEnd"/>
      <w:r>
        <w:t xml:space="preserve"> / und vergossen blutt durch den </w:t>
      </w:r>
      <w:proofErr w:type="spellStart"/>
      <w:r>
        <w:t>heyligen</w:t>
      </w:r>
      <w:proofErr w:type="spellEnd"/>
      <w:r>
        <w:t xml:space="preserve"> </w:t>
      </w:r>
      <w:proofErr w:type="spellStart"/>
      <w:r>
        <w:t>geyst</w:t>
      </w:r>
      <w:proofErr w:type="spellEnd"/>
      <w:r>
        <w:t xml:space="preserve"> am </w:t>
      </w:r>
      <w:proofErr w:type="spellStart"/>
      <w:r>
        <w:t>Creütz</w:t>
      </w:r>
      <w:proofErr w:type="spellEnd"/>
      <w:r>
        <w:t xml:space="preserve"> / </w:t>
      </w:r>
      <w:proofErr w:type="spellStart"/>
      <w:r>
        <w:t>unnd</w:t>
      </w:r>
      <w:proofErr w:type="spellEnd"/>
      <w:r>
        <w:t xml:space="preserve"> besprengt </w:t>
      </w:r>
      <w:proofErr w:type="spellStart"/>
      <w:r>
        <w:t>unnsere</w:t>
      </w:r>
      <w:proofErr w:type="spellEnd"/>
      <w:r>
        <w:t xml:space="preserve"> gewissen / und </w:t>
      </w:r>
      <w:proofErr w:type="spellStart"/>
      <w:r>
        <w:t>reyniget</w:t>
      </w:r>
      <w:proofErr w:type="spellEnd"/>
      <w:r>
        <w:t xml:space="preserve"> uns von </w:t>
      </w:r>
      <w:proofErr w:type="spellStart"/>
      <w:r>
        <w:t>boesen</w:t>
      </w:r>
      <w:proofErr w:type="spellEnd"/>
      <w:r>
        <w:t xml:space="preserve"> </w:t>
      </w:r>
      <w:proofErr w:type="spellStart"/>
      <w:r>
        <w:t>wercken</w:t>
      </w:r>
      <w:proofErr w:type="spellEnd"/>
      <w:r>
        <w:t xml:space="preserve"> / zu dienen für </w:t>
      </w:r>
      <w:proofErr w:type="spellStart"/>
      <w:r>
        <w:t>gott</w:t>
      </w:r>
      <w:proofErr w:type="spellEnd"/>
      <w:r>
        <w:t xml:space="preserve"> Hebre. 9. Und gab </w:t>
      </w:r>
      <w:proofErr w:type="spellStart"/>
      <w:r>
        <w:t>unns</w:t>
      </w:r>
      <w:proofErr w:type="spellEnd"/>
      <w:r>
        <w:t xml:space="preserve"> einen </w:t>
      </w:r>
      <w:proofErr w:type="spellStart"/>
      <w:r>
        <w:t>zugang</w:t>
      </w:r>
      <w:proofErr w:type="spellEnd"/>
      <w:r>
        <w:t xml:space="preserve"> zu Gott / </w:t>
      </w:r>
      <w:proofErr w:type="spellStart"/>
      <w:r>
        <w:t>Entname</w:t>
      </w:r>
      <w:proofErr w:type="spellEnd"/>
      <w:r>
        <w:t xml:space="preserve"> uns den </w:t>
      </w:r>
      <w:proofErr w:type="spellStart"/>
      <w:r>
        <w:t>zorrn</w:t>
      </w:r>
      <w:proofErr w:type="spellEnd"/>
      <w:r>
        <w:t xml:space="preserve"> Gottes / und setzt uns </w:t>
      </w:r>
      <w:proofErr w:type="spellStart"/>
      <w:r>
        <w:t>inn</w:t>
      </w:r>
      <w:proofErr w:type="spellEnd"/>
      <w:r>
        <w:t xml:space="preserve"> die lieben </w:t>
      </w:r>
      <w:proofErr w:type="spellStart"/>
      <w:r>
        <w:t>gottes</w:t>
      </w:r>
      <w:proofErr w:type="spellEnd"/>
      <w:r>
        <w:t xml:space="preserve"> / macht uns unbefleckt und </w:t>
      </w:r>
      <w:proofErr w:type="spellStart"/>
      <w:r>
        <w:t>unstraeflich</w:t>
      </w:r>
      <w:proofErr w:type="spellEnd"/>
      <w:r>
        <w:t xml:space="preserve"> / das wir Gott durch </w:t>
      </w:r>
      <w:proofErr w:type="spellStart"/>
      <w:r>
        <w:t>jn</w:t>
      </w:r>
      <w:proofErr w:type="spellEnd"/>
      <w:r>
        <w:t xml:space="preserve"> </w:t>
      </w:r>
      <w:proofErr w:type="spellStart"/>
      <w:r>
        <w:t>opffern</w:t>
      </w:r>
      <w:proofErr w:type="spellEnd"/>
      <w:r>
        <w:t xml:space="preserve"> künden / ein </w:t>
      </w:r>
      <w:proofErr w:type="spellStart"/>
      <w:r>
        <w:t>opffer</w:t>
      </w:r>
      <w:proofErr w:type="spellEnd"/>
      <w:r>
        <w:t xml:space="preserve"> des </w:t>
      </w:r>
      <w:proofErr w:type="spellStart"/>
      <w:r>
        <w:t>lobs</w:t>
      </w:r>
      <w:proofErr w:type="spellEnd"/>
      <w:r>
        <w:t xml:space="preserve"> / die </w:t>
      </w:r>
      <w:proofErr w:type="spellStart"/>
      <w:r>
        <w:t>frücht</w:t>
      </w:r>
      <w:proofErr w:type="spellEnd"/>
      <w:r>
        <w:t xml:space="preserve"> </w:t>
      </w:r>
      <w:proofErr w:type="spellStart"/>
      <w:r>
        <w:t>unnser</w:t>
      </w:r>
      <w:proofErr w:type="spellEnd"/>
      <w:r>
        <w:t xml:space="preserve"> </w:t>
      </w:r>
      <w:proofErr w:type="spellStart"/>
      <w:r>
        <w:t>lippen</w:t>
      </w:r>
      <w:proofErr w:type="spellEnd"/>
      <w:r>
        <w:t xml:space="preserve"> / die </w:t>
      </w:r>
      <w:proofErr w:type="spellStart"/>
      <w:r>
        <w:t>gott</w:t>
      </w:r>
      <w:proofErr w:type="spellEnd"/>
      <w:r>
        <w:t xml:space="preserve"> bekennen Heb. 10. Das wir </w:t>
      </w:r>
      <w:proofErr w:type="spellStart"/>
      <w:r>
        <w:t>gott</w:t>
      </w:r>
      <w:proofErr w:type="spellEnd"/>
      <w:r>
        <w:t xml:space="preserve"> unsere </w:t>
      </w:r>
      <w:proofErr w:type="spellStart"/>
      <w:r>
        <w:t>leyb</w:t>
      </w:r>
      <w:proofErr w:type="spellEnd"/>
      <w:r>
        <w:t xml:space="preserve"> / </w:t>
      </w:r>
      <w:proofErr w:type="spellStart"/>
      <w:r>
        <w:t>leyden</w:t>
      </w:r>
      <w:proofErr w:type="spellEnd"/>
      <w:r>
        <w:t xml:space="preserve"> / leben / und </w:t>
      </w:r>
      <w:proofErr w:type="spellStart"/>
      <w:r>
        <w:t>geyster</w:t>
      </w:r>
      <w:proofErr w:type="spellEnd"/>
      <w:r>
        <w:t xml:space="preserve"> </w:t>
      </w:r>
      <w:proofErr w:type="spellStart"/>
      <w:r>
        <w:t>opfferen</w:t>
      </w:r>
      <w:proofErr w:type="spellEnd"/>
      <w:r>
        <w:t xml:space="preserve"> </w:t>
      </w:r>
      <w:proofErr w:type="spellStart"/>
      <w:r>
        <w:t>kündten</w:t>
      </w:r>
      <w:proofErr w:type="spellEnd"/>
      <w:r>
        <w:t xml:space="preserve"> Roma. 12. Der wir vor keins vermochten / also </w:t>
      </w:r>
      <w:proofErr w:type="spellStart"/>
      <w:r>
        <w:t>seynd</w:t>
      </w:r>
      <w:proofErr w:type="spellEnd"/>
      <w:r>
        <w:t xml:space="preserve"> wir Priester durch Christum. </w:t>
      </w:r>
    </w:p>
    <w:p w14:paraId="01576E99" w14:textId="77777777" w:rsidR="003154BD" w:rsidRDefault="003154BD" w:rsidP="003154BD">
      <w:pPr>
        <w:pStyle w:val="StandardWeb"/>
      </w:pPr>
      <w:r>
        <w:t xml:space="preserve">Das </w:t>
      </w:r>
      <w:proofErr w:type="spellStart"/>
      <w:r>
        <w:t>priesterthumb</w:t>
      </w:r>
      <w:proofErr w:type="spellEnd"/>
      <w:r>
        <w:t xml:space="preserve"> haben wir durch den glauben / </w:t>
      </w:r>
      <w:proofErr w:type="spellStart"/>
      <w:r>
        <w:t>unnd</w:t>
      </w:r>
      <w:proofErr w:type="spellEnd"/>
      <w:r>
        <w:t xml:space="preserve"> </w:t>
      </w:r>
      <w:proofErr w:type="spellStart"/>
      <w:r>
        <w:t>auß</w:t>
      </w:r>
      <w:proofErr w:type="spellEnd"/>
      <w:r>
        <w:t xml:space="preserve"> dem </w:t>
      </w:r>
      <w:proofErr w:type="spellStart"/>
      <w:r>
        <w:t>herlichen</w:t>
      </w:r>
      <w:proofErr w:type="spellEnd"/>
      <w:r>
        <w:t xml:space="preserve"> </w:t>
      </w:r>
      <w:proofErr w:type="spellStart"/>
      <w:r>
        <w:t>erkanntnuß</w:t>
      </w:r>
      <w:proofErr w:type="spellEnd"/>
      <w:r>
        <w:t xml:space="preserve"> des </w:t>
      </w:r>
      <w:proofErr w:type="spellStart"/>
      <w:r>
        <w:t>Priesterthumbs</w:t>
      </w:r>
      <w:proofErr w:type="spellEnd"/>
      <w:r>
        <w:t xml:space="preserve"> / des </w:t>
      </w:r>
      <w:proofErr w:type="spellStart"/>
      <w:r>
        <w:t>opffers</w:t>
      </w:r>
      <w:proofErr w:type="spellEnd"/>
      <w:r>
        <w:t xml:space="preserve"> und des </w:t>
      </w:r>
      <w:proofErr w:type="spellStart"/>
      <w:r>
        <w:t>bluts</w:t>
      </w:r>
      <w:proofErr w:type="spellEnd"/>
      <w:r>
        <w:t xml:space="preserve"> Christi / </w:t>
      </w:r>
      <w:proofErr w:type="spellStart"/>
      <w:r>
        <w:t>One</w:t>
      </w:r>
      <w:proofErr w:type="spellEnd"/>
      <w:r>
        <w:t xml:space="preserve"> glauben / und ausserhalb der </w:t>
      </w:r>
      <w:proofErr w:type="spellStart"/>
      <w:r>
        <w:t>erkanntnuß</w:t>
      </w:r>
      <w:proofErr w:type="spellEnd"/>
      <w:r>
        <w:t xml:space="preserve"> Christi </w:t>
      </w:r>
      <w:proofErr w:type="spellStart"/>
      <w:r>
        <w:t>hetten</w:t>
      </w:r>
      <w:proofErr w:type="spellEnd"/>
      <w:r>
        <w:t xml:space="preserve"> wir deren </w:t>
      </w:r>
      <w:proofErr w:type="spellStart"/>
      <w:r>
        <w:t>keyns</w:t>
      </w:r>
      <w:proofErr w:type="spellEnd"/>
      <w:r>
        <w:t xml:space="preserve"> / Aber durch unseren glauben </w:t>
      </w:r>
      <w:proofErr w:type="spellStart"/>
      <w:r>
        <w:t>vermoegen</w:t>
      </w:r>
      <w:proofErr w:type="spellEnd"/>
      <w:r>
        <w:t xml:space="preserve"> wir / wider das </w:t>
      </w:r>
      <w:proofErr w:type="spellStart"/>
      <w:r>
        <w:t>opffer</w:t>
      </w:r>
      <w:proofErr w:type="spellEnd"/>
      <w:r>
        <w:t xml:space="preserve"> Christi </w:t>
      </w:r>
      <w:proofErr w:type="spellStart"/>
      <w:r>
        <w:t>widerumb</w:t>
      </w:r>
      <w:proofErr w:type="spellEnd"/>
      <w:r>
        <w:t xml:space="preserve"> </w:t>
      </w:r>
      <w:proofErr w:type="spellStart"/>
      <w:r>
        <w:t>opfferen</w:t>
      </w:r>
      <w:proofErr w:type="spellEnd"/>
      <w:r>
        <w:t xml:space="preserve"> / noch </w:t>
      </w:r>
      <w:proofErr w:type="spellStart"/>
      <w:r>
        <w:t>seynen</w:t>
      </w:r>
      <w:proofErr w:type="spellEnd"/>
      <w:r>
        <w:t xml:space="preserve"> </w:t>
      </w:r>
      <w:proofErr w:type="spellStart"/>
      <w:r>
        <w:t>leyb</w:t>
      </w:r>
      <w:proofErr w:type="spellEnd"/>
      <w:r>
        <w:t xml:space="preserve"> zu einer </w:t>
      </w:r>
      <w:proofErr w:type="spellStart"/>
      <w:r>
        <w:t>speyß</w:t>
      </w:r>
      <w:proofErr w:type="spellEnd"/>
      <w:r>
        <w:t xml:space="preserve"> geben / des </w:t>
      </w:r>
      <w:proofErr w:type="spellStart"/>
      <w:r>
        <w:t>gleychen</w:t>
      </w:r>
      <w:proofErr w:type="spellEnd"/>
      <w:r>
        <w:t xml:space="preserve"> / wider das </w:t>
      </w:r>
      <w:proofErr w:type="spellStart"/>
      <w:r>
        <w:t>blut</w:t>
      </w:r>
      <w:proofErr w:type="spellEnd"/>
      <w:r>
        <w:t xml:space="preserve"> Christi </w:t>
      </w:r>
      <w:proofErr w:type="spellStart"/>
      <w:r>
        <w:t>auffs</w:t>
      </w:r>
      <w:proofErr w:type="spellEnd"/>
      <w:r>
        <w:t xml:space="preserve"> </w:t>
      </w:r>
      <w:proofErr w:type="spellStart"/>
      <w:r>
        <w:t>newe</w:t>
      </w:r>
      <w:proofErr w:type="spellEnd"/>
      <w:r>
        <w:t xml:space="preserve"> </w:t>
      </w:r>
      <w:proofErr w:type="spellStart"/>
      <w:r>
        <w:t>widerumb</w:t>
      </w:r>
      <w:proofErr w:type="spellEnd"/>
      <w:r>
        <w:t xml:space="preserve"> </w:t>
      </w:r>
      <w:proofErr w:type="spellStart"/>
      <w:r>
        <w:t>gyessen</w:t>
      </w:r>
      <w:proofErr w:type="spellEnd"/>
      <w:r>
        <w:t xml:space="preserve"> / noch zu einem </w:t>
      </w:r>
      <w:proofErr w:type="spellStart"/>
      <w:r>
        <w:t>tranck</w:t>
      </w:r>
      <w:proofErr w:type="spellEnd"/>
      <w:r>
        <w:t xml:space="preserve"> geben: </w:t>
      </w:r>
      <w:proofErr w:type="spellStart"/>
      <w:r>
        <w:t>Darumb</w:t>
      </w:r>
      <w:proofErr w:type="spellEnd"/>
      <w:r>
        <w:t xml:space="preserve"> </w:t>
      </w:r>
      <w:proofErr w:type="spellStart"/>
      <w:r>
        <w:t>doerffen</w:t>
      </w:r>
      <w:proofErr w:type="spellEnd"/>
      <w:r>
        <w:t xml:space="preserve"> sich unser </w:t>
      </w:r>
      <w:proofErr w:type="spellStart"/>
      <w:r>
        <w:t>pfaffen</w:t>
      </w:r>
      <w:proofErr w:type="spellEnd"/>
      <w:r>
        <w:t xml:space="preserve"> der grossen </w:t>
      </w:r>
      <w:proofErr w:type="spellStart"/>
      <w:r>
        <w:t>sachen</w:t>
      </w:r>
      <w:proofErr w:type="spellEnd"/>
      <w:r>
        <w:t xml:space="preserve"> des </w:t>
      </w:r>
      <w:proofErr w:type="spellStart"/>
      <w:r>
        <w:t>priestertumbs</w:t>
      </w:r>
      <w:proofErr w:type="spellEnd"/>
      <w:r>
        <w:t xml:space="preserve"> Christi </w:t>
      </w:r>
      <w:proofErr w:type="spellStart"/>
      <w:r>
        <w:t>nit</w:t>
      </w:r>
      <w:proofErr w:type="spellEnd"/>
      <w:r>
        <w:t xml:space="preserve"> </w:t>
      </w:r>
      <w:proofErr w:type="spellStart"/>
      <w:r>
        <w:t>understeen</w:t>
      </w:r>
      <w:proofErr w:type="spellEnd"/>
      <w:r>
        <w:t xml:space="preserve"> </w:t>
      </w:r>
      <w:proofErr w:type="spellStart"/>
      <w:r>
        <w:t>sy</w:t>
      </w:r>
      <w:proofErr w:type="spellEnd"/>
      <w:r>
        <w:t xml:space="preserve"> </w:t>
      </w:r>
      <w:proofErr w:type="spellStart"/>
      <w:r>
        <w:t>moegen</w:t>
      </w:r>
      <w:proofErr w:type="spellEnd"/>
      <w:r>
        <w:t xml:space="preserve"> </w:t>
      </w:r>
      <w:proofErr w:type="spellStart"/>
      <w:r>
        <w:t>wol</w:t>
      </w:r>
      <w:proofErr w:type="spellEnd"/>
      <w:r>
        <w:t xml:space="preserve"> </w:t>
      </w:r>
      <w:proofErr w:type="spellStart"/>
      <w:r>
        <w:t>dsa</w:t>
      </w:r>
      <w:proofErr w:type="spellEnd"/>
      <w:r>
        <w:t xml:space="preserve"> </w:t>
      </w:r>
      <w:proofErr w:type="spellStart"/>
      <w:r>
        <w:t>opffer</w:t>
      </w:r>
      <w:proofErr w:type="spellEnd"/>
      <w:r>
        <w:t xml:space="preserve"> / den </w:t>
      </w:r>
      <w:proofErr w:type="spellStart"/>
      <w:r>
        <w:t>leyb</w:t>
      </w:r>
      <w:proofErr w:type="spellEnd"/>
      <w:r>
        <w:t xml:space="preserve"> und das </w:t>
      </w:r>
      <w:proofErr w:type="spellStart"/>
      <w:r>
        <w:t>blut</w:t>
      </w:r>
      <w:proofErr w:type="spellEnd"/>
      <w:r>
        <w:t xml:space="preserve"> Christi </w:t>
      </w:r>
      <w:proofErr w:type="spellStart"/>
      <w:r>
        <w:t>bleyben</w:t>
      </w:r>
      <w:proofErr w:type="spellEnd"/>
      <w:r>
        <w:t xml:space="preserve"> lassen / als </w:t>
      </w:r>
      <w:proofErr w:type="spellStart"/>
      <w:r>
        <w:t>geopffert</w:t>
      </w:r>
      <w:proofErr w:type="spellEnd"/>
      <w:r>
        <w:t xml:space="preserve"> ist. </w:t>
      </w:r>
    </w:p>
    <w:p w14:paraId="123A82C1" w14:textId="77777777" w:rsidR="003154BD" w:rsidRDefault="003154BD" w:rsidP="003154BD">
      <w:pPr>
        <w:pStyle w:val="StandardWeb"/>
      </w:pPr>
      <w:r>
        <w:t xml:space="preserve">Also haben wir / das Luther durch </w:t>
      </w:r>
      <w:proofErr w:type="spellStart"/>
      <w:r>
        <w:t>seyne</w:t>
      </w:r>
      <w:proofErr w:type="spellEnd"/>
      <w:r>
        <w:t xml:space="preserve"> leere (so er schreibt er </w:t>
      </w:r>
      <w:proofErr w:type="spellStart"/>
      <w:r>
        <w:t>koenn</w:t>
      </w:r>
      <w:proofErr w:type="spellEnd"/>
      <w:r>
        <w:t xml:space="preserve"> das </w:t>
      </w:r>
      <w:proofErr w:type="spellStart"/>
      <w:r>
        <w:t>blut</w:t>
      </w:r>
      <w:proofErr w:type="spellEnd"/>
      <w:r>
        <w:t xml:space="preserve"> Christi </w:t>
      </w:r>
      <w:proofErr w:type="spellStart"/>
      <w:r>
        <w:t>leyblich</w:t>
      </w:r>
      <w:proofErr w:type="spellEnd"/>
      <w:r>
        <w:t xml:space="preserve"> zu </w:t>
      </w:r>
      <w:proofErr w:type="spellStart"/>
      <w:r>
        <w:t>trincken</w:t>
      </w:r>
      <w:proofErr w:type="spellEnd"/>
      <w:r>
        <w:t xml:space="preserve"> geben / in </w:t>
      </w:r>
      <w:proofErr w:type="spellStart"/>
      <w:r>
        <w:t>seynem</w:t>
      </w:r>
      <w:proofErr w:type="spellEnd"/>
      <w:r>
        <w:t xml:space="preserve"> Kelch) sich und </w:t>
      </w:r>
      <w:proofErr w:type="spellStart"/>
      <w:r>
        <w:t>seyne</w:t>
      </w:r>
      <w:proofErr w:type="spellEnd"/>
      <w:r>
        <w:t xml:space="preserve"> </w:t>
      </w:r>
      <w:proofErr w:type="spellStart"/>
      <w:r>
        <w:t>nachfolger</w:t>
      </w:r>
      <w:proofErr w:type="spellEnd"/>
      <w:r>
        <w:t xml:space="preserve"> an die </w:t>
      </w:r>
      <w:proofErr w:type="spellStart"/>
      <w:r>
        <w:t>seytten</w:t>
      </w:r>
      <w:proofErr w:type="spellEnd"/>
      <w:r>
        <w:t xml:space="preserve"> Christi setzen / und </w:t>
      </w:r>
      <w:proofErr w:type="spellStart"/>
      <w:r>
        <w:t>woellen</w:t>
      </w:r>
      <w:proofErr w:type="spellEnd"/>
      <w:r>
        <w:t xml:space="preserve"> sich </w:t>
      </w:r>
      <w:proofErr w:type="spellStart"/>
      <w:r>
        <w:t>mitler</w:t>
      </w:r>
      <w:proofErr w:type="spellEnd"/>
      <w:r>
        <w:t xml:space="preserve"> des </w:t>
      </w:r>
      <w:proofErr w:type="spellStart"/>
      <w:r>
        <w:t>Newen</w:t>
      </w:r>
      <w:proofErr w:type="spellEnd"/>
      <w:r>
        <w:t xml:space="preserve"> </w:t>
      </w:r>
      <w:proofErr w:type="spellStart"/>
      <w:r>
        <w:t>testamentes</w:t>
      </w:r>
      <w:proofErr w:type="spellEnd"/>
      <w:r>
        <w:t xml:space="preserve"> machen / dem obersten </w:t>
      </w:r>
      <w:proofErr w:type="spellStart"/>
      <w:r>
        <w:t>priester</w:t>
      </w:r>
      <w:proofErr w:type="spellEnd"/>
      <w:r>
        <w:t xml:space="preserve"> </w:t>
      </w:r>
      <w:proofErr w:type="spellStart"/>
      <w:r>
        <w:t>gleych</w:t>
      </w:r>
      <w:proofErr w:type="spellEnd"/>
      <w:r>
        <w:t xml:space="preserve"> seyn / ein </w:t>
      </w:r>
      <w:proofErr w:type="spellStart"/>
      <w:r>
        <w:t>gleych</w:t>
      </w:r>
      <w:proofErr w:type="spellEnd"/>
      <w:r>
        <w:t xml:space="preserve"> </w:t>
      </w:r>
      <w:proofErr w:type="spellStart"/>
      <w:r>
        <w:t>ampt</w:t>
      </w:r>
      <w:proofErr w:type="spellEnd"/>
      <w:r>
        <w:t xml:space="preserve"> haben / machte haben / den </w:t>
      </w:r>
      <w:proofErr w:type="spellStart"/>
      <w:r>
        <w:t>leyb</w:t>
      </w:r>
      <w:proofErr w:type="spellEnd"/>
      <w:r>
        <w:t xml:space="preserve"> und das </w:t>
      </w:r>
      <w:proofErr w:type="spellStart"/>
      <w:r>
        <w:t>blut</w:t>
      </w:r>
      <w:proofErr w:type="spellEnd"/>
      <w:r>
        <w:t xml:space="preserve"> Christi </w:t>
      </w:r>
      <w:proofErr w:type="spellStart"/>
      <w:r>
        <w:t>außzuteylen</w:t>
      </w:r>
      <w:proofErr w:type="spellEnd"/>
      <w:r>
        <w:t xml:space="preserve"> / </w:t>
      </w:r>
      <w:proofErr w:type="spellStart"/>
      <w:r>
        <w:t>Auß</w:t>
      </w:r>
      <w:proofErr w:type="spellEnd"/>
      <w:r>
        <w:t xml:space="preserve"> dem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 ein </w:t>
      </w:r>
      <w:proofErr w:type="spellStart"/>
      <w:r>
        <w:t>blut</w:t>
      </w:r>
      <w:proofErr w:type="spellEnd"/>
      <w:r>
        <w:t xml:space="preserve"> des alten </w:t>
      </w:r>
      <w:proofErr w:type="spellStart"/>
      <w:r>
        <w:t>testamentes</w:t>
      </w:r>
      <w:proofErr w:type="spellEnd"/>
      <w:r>
        <w:t xml:space="preserve"> machen / und </w:t>
      </w:r>
      <w:proofErr w:type="spellStart"/>
      <w:r>
        <w:t>auß</w:t>
      </w:r>
      <w:proofErr w:type="spellEnd"/>
      <w:r>
        <w:t xml:space="preserve"> dem </w:t>
      </w:r>
      <w:proofErr w:type="spellStart"/>
      <w:r>
        <w:t>blut</w:t>
      </w:r>
      <w:proofErr w:type="spellEnd"/>
      <w:r>
        <w:t xml:space="preserve"> unserer </w:t>
      </w:r>
      <w:proofErr w:type="spellStart"/>
      <w:r>
        <w:t>geystlichen</w:t>
      </w:r>
      <w:proofErr w:type="spellEnd"/>
      <w:r>
        <w:t xml:space="preserve"> </w:t>
      </w:r>
      <w:proofErr w:type="spellStart"/>
      <w:r>
        <w:t>besprengung</w:t>
      </w:r>
      <w:proofErr w:type="spellEnd"/>
      <w:r>
        <w:t xml:space="preserve"> ein </w:t>
      </w:r>
      <w:proofErr w:type="spellStart"/>
      <w:r>
        <w:t>blut</w:t>
      </w:r>
      <w:proofErr w:type="spellEnd"/>
      <w:r>
        <w:t xml:space="preserve"> und blutt der </w:t>
      </w:r>
      <w:proofErr w:type="spellStart"/>
      <w:r>
        <w:t>leyblichen</w:t>
      </w:r>
      <w:proofErr w:type="spellEnd"/>
      <w:r>
        <w:t xml:space="preserve"> </w:t>
      </w:r>
      <w:proofErr w:type="spellStart"/>
      <w:r>
        <w:t>besprengung</w:t>
      </w:r>
      <w:proofErr w:type="spellEnd"/>
      <w:r>
        <w:t xml:space="preserve"> / das ein grosse </w:t>
      </w:r>
      <w:proofErr w:type="spellStart"/>
      <w:r>
        <w:t>grewliche</w:t>
      </w:r>
      <w:proofErr w:type="spellEnd"/>
      <w:r>
        <w:t xml:space="preserve"> </w:t>
      </w:r>
      <w:proofErr w:type="spellStart"/>
      <w:r>
        <w:t>sünd</w:t>
      </w:r>
      <w:proofErr w:type="spellEnd"/>
      <w:r>
        <w:t xml:space="preserve"> ist / Nemlich ein widerchristliche leere / wider das </w:t>
      </w:r>
      <w:proofErr w:type="spellStart"/>
      <w:r>
        <w:t>blut</w:t>
      </w:r>
      <w:proofErr w:type="spellEnd"/>
      <w:r>
        <w:t xml:space="preserve"> des </w:t>
      </w:r>
      <w:proofErr w:type="spellStart"/>
      <w:r>
        <w:t>Creützes</w:t>
      </w:r>
      <w:proofErr w:type="spellEnd"/>
      <w:r>
        <w:t xml:space="preserve"> / </w:t>
      </w:r>
      <w:proofErr w:type="spellStart"/>
      <w:r>
        <w:t>unn</w:t>
      </w:r>
      <w:proofErr w:type="spellEnd"/>
      <w:r>
        <w:t xml:space="preserve"> ein straff oder </w:t>
      </w:r>
      <w:proofErr w:type="spellStart"/>
      <w:r>
        <w:t>verachtung</w:t>
      </w:r>
      <w:proofErr w:type="spellEnd"/>
      <w:r>
        <w:t xml:space="preserve"> des </w:t>
      </w:r>
      <w:proofErr w:type="spellStart"/>
      <w:r>
        <w:t>newen</w:t>
      </w:r>
      <w:proofErr w:type="spellEnd"/>
      <w:r>
        <w:t xml:space="preserve"> </w:t>
      </w:r>
      <w:proofErr w:type="spellStart"/>
      <w:r>
        <w:t>testamentes</w:t>
      </w:r>
      <w:proofErr w:type="spellEnd"/>
      <w:r>
        <w:t xml:space="preserve">. </w:t>
      </w:r>
    </w:p>
    <w:p w14:paraId="69B6EF2B" w14:textId="77777777" w:rsidR="003154BD" w:rsidRDefault="003154BD" w:rsidP="003154BD">
      <w:pPr>
        <w:pStyle w:val="StandardWeb"/>
      </w:pPr>
      <w:r>
        <w:t xml:space="preserve">Es </w:t>
      </w:r>
      <w:proofErr w:type="spellStart"/>
      <w:r>
        <w:t>wirt</w:t>
      </w:r>
      <w:proofErr w:type="spellEnd"/>
      <w:r>
        <w:t xml:space="preserve"> Luthern auch nicht entschuldigen / ob er mit dem </w:t>
      </w:r>
      <w:proofErr w:type="spellStart"/>
      <w:r>
        <w:t>scheyn</w:t>
      </w:r>
      <w:proofErr w:type="spellEnd"/>
      <w:r>
        <w:t xml:space="preserve"> anders </w:t>
      </w:r>
      <w:proofErr w:type="spellStart"/>
      <w:r>
        <w:t>schreybt</w:t>
      </w:r>
      <w:proofErr w:type="spellEnd"/>
      <w:r>
        <w:t xml:space="preserve"> / all </w:t>
      </w:r>
      <w:proofErr w:type="spellStart"/>
      <w:r>
        <w:t>dieweyl</w:t>
      </w:r>
      <w:proofErr w:type="spellEnd"/>
      <w:r>
        <w:t xml:space="preserve"> die </w:t>
      </w:r>
      <w:proofErr w:type="spellStart"/>
      <w:r>
        <w:t>boese</w:t>
      </w:r>
      <w:proofErr w:type="spellEnd"/>
      <w:r>
        <w:t xml:space="preserve"> </w:t>
      </w:r>
      <w:proofErr w:type="spellStart"/>
      <w:r>
        <w:t>wurtzel</w:t>
      </w:r>
      <w:proofErr w:type="spellEnd"/>
      <w:r>
        <w:t xml:space="preserve"> seiner </w:t>
      </w:r>
      <w:proofErr w:type="spellStart"/>
      <w:r>
        <w:t>lere</w:t>
      </w:r>
      <w:proofErr w:type="spellEnd"/>
      <w:r>
        <w:t xml:space="preserve"> </w:t>
      </w:r>
      <w:proofErr w:type="spellStart"/>
      <w:r>
        <w:t>bleybt</w:t>
      </w:r>
      <w:proofErr w:type="spellEnd"/>
      <w:r>
        <w:t xml:space="preserve"> / das er </w:t>
      </w:r>
      <w:proofErr w:type="spellStart"/>
      <w:r>
        <w:t>vil</w:t>
      </w:r>
      <w:proofErr w:type="spellEnd"/>
      <w:r>
        <w:t xml:space="preserve"> von </w:t>
      </w:r>
      <w:proofErr w:type="spellStart"/>
      <w:r>
        <w:t>wort</w:t>
      </w:r>
      <w:proofErr w:type="spellEnd"/>
      <w:r>
        <w:t xml:space="preserve"> </w:t>
      </w:r>
      <w:proofErr w:type="spellStart"/>
      <w:r>
        <w:t>ruemet</w:t>
      </w:r>
      <w:proofErr w:type="spellEnd"/>
      <w:r>
        <w:t xml:space="preserve"> und spricht / das </w:t>
      </w:r>
      <w:proofErr w:type="spellStart"/>
      <w:r>
        <w:t>wort</w:t>
      </w:r>
      <w:proofErr w:type="spellEnd"/>
      <w:r>
        <w:t xml:space="preserve"> thuts und mir thuns in dem </w:t>
      </w:r>
      <w:proofErr w:type="spellStart"/>
      <w:r>
        <w:t>wort</w:t>
      </w:r>
      <w:proofErr w:type="spellEnd"/>
      <w:r>
        <w:t xml:space="preserve"> / des </w:t>
      </w:r>
      <w:proofErr w:type="spellStart"/>
      <w:r>
        <w:t>kundt</w:t>
      </w:r>
      <w:proofErr w:type="spellEnd"/>
      <w:r>
        <w:t xml:space="preserve"> des </w:t>
      </w:r>
      <w:proofErr w:type="spellStart"/>
      <w:r>
        <w:t>kundt</w:t>
      </w:r>
      <w:proofErr w:type="spellEnd"/>
      <w:r>
        <w:t xml:space="preserve"> der </w:t>
      </w:r>
      <w:proofErr w:type="spellStart"/>
      <w:r>
        <w:t>teuffel</w:t>
      </w:r>
      <w:proofErr w:type="spellEnd"/>
      <w:r>
        <w:t xml:space="preserve"> auch also </w:t>
      </w:r>
      <w:proofErr w:type="spellStart"/>
      <w:r>
        <w:t>ruemen</w:t>
      </w:r>
      <w:proofErr w:type="spellEnd"/>
      <w:r>
        <w:t xml:space="preserve"> / so es am tag </w:t>
      </w:r>
      <w:proofErr w:type="spellStart"/>
      <w:r>
        <w:t>ligt</w:t>
      </w:r>
      <w:proofErr w:type="spellEnd"/>
      <w:r>
        <w:t xml:space="preserve"> / </w:t>
      </w:r>
      <w:proofErr w:type="spellStart"/>
      <w:r>
        <w:t>dz</w:t>
      </w:r>
      <w:proofErr w:type="spellEnd"/>
      <w:r>
        <w:t xml:space="preserve"> sich Luther des </w:t>
      </w:r>
      <w:proofErr w:type="spellStart"/>
      <w:r>
        <w:t>worts</w:t>
      </w:r>
      <w:proofErr w:type="spellEnd"/>
      <w:r>
        <w:t xml:space="preserve"> </w:t>
      </w:r>
      <w:proofErr w:type="spellStart"/>
      <w:r>
        <w:t>gottes</w:t>
      </w:r>
      <w:proofErr w:type="spellEnd"/>
      <w:r>
        <w:t xml:space="preserve"> </w:t>
      </w:r>
      <w:proofErr w:type="spellStart"/>
      <w:r>
        <w:t>ruembt</w:t>
      </w:r>
      <w:proofErr w:type="spellEnd"/>
      <w:r>
        <w:t xml:space="preserve"> / das er nicht </w:t>
      </w:r>
      <w:proofErr w:type="spellStart"/>
      <w:r>
        <w:t>hatt</w:t>
      </w:r>
      <w:proofErr w:type="spellEnd"/>
      <w:r>
        <w:t xml:space="preserve"> / und </w:t>
      </w:r>
      <w:proofErr w:type="spellStart"/>
      <w:r>
        <w:t>nit</w:t>
      </w:r>
      <w:proofErr w:type="spellEnd"/>
      <w:r>
        <w:t xml:space="preserve"> auslegen </w:t>
      </w:r>
      <w:proofErr w:type="spellStart"/>
      <w:r>
        <w:t>kan</w:t>
      </w:r>
      <w:proofErr w:type="spellEnd"/>
      <w:r>
        <w:t xml:space="preserve">. Luther hat </w:t>
      </w:r>
      <w:proofErr w:type="spellStart"/>
      <w:r>
        <w:t>nit</w:t>
      </w:r>
      <w:proofErr w:type="spellEnd"/>
      <w:r>
        <w:t xml:space="preserve"> ein </w:t>
      </w:r>
      <w:proofErr w:type="spellStart"/>
      <w:r>
        <w:t>silben</w:t>
      </w:r>
      <w:proofErr w:type="spellEnd"/>
      <w:r>
        <w:t xml:space="preserve"> in der </w:t>
      </w:r>
      <w:proofErr w:type="spellStart"/>
      <w:r>
        <w:t>schrifft</w:t>
      </w:r>
      <w:proofErr w:type="spellEnd"/>
      <w:r>
        <w:t xml:space="preserve"> die </w:t>
      </w:r>
      <w:proofErr w:type="spellStart"/>
      <w:r>
        <w:t>anzaig</w:t>
      </w:r>
      <w:proofErr w:type="spellEnd"/>
      <w:r>
        <w:t xml:space="preserve"> </w:t>
      </w:r>
      <w:proofErr w:type="spellStart"/>
      <w:r>
        <w:t>geb</w:t>
      </w:r>
      <w:proofErr w:type="spellEnd"/>
      <w:r>
        <w:t xml:space="preserve"> / das das blutt Christi im </w:t>
      </w:r>
      <w:proofErr w:type="spellStart"/>
      <w:r>
        <w:t>kelch</w:t>
      </w:r>
      <w:proofErr w:type="spellEnd"/>
      <w:r>
        <w:t xml:space="preserve"> /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sey / Darnach hat er </w:t>
      </w:r>
      <w:proofErr w:type="spellStart"/>
      <w:r>
        <w:t>vil</w:t>
      </w:r>
      <w:proofErr w:type="spellEnd"/>
      <w:r>
        <w:t xml:space="preserve"> weniger in der </w:t>
      </w:r>
      <w:proofErr w:type="spellStart"/>
      <w:r>
        <w:t>geschrifft</w:t>
      </w:r>
      <w:proofErr w:type="spellEnd"/>
      <w:r>
        <w:t xml:space="preserve"> / das der Kelch ein </w:t>
      </w:r>
      <w:proofErr w:type="spellStart"/>
      <w:r>
        <w:t>new</w:t>
      </w:r>
      <w:proofErr w:type="spellEnd"/>
      <w:r>
        <w:t xml:space="preserve"> </w:t>
      </w:r>
      <w:proofErr w:type="spellStart"/>
      <w:r>
        <w:t>testament</w:t>
      </w:r>
      <w:proofErr w:type="spellEnd"/>
      <w:r>
        <w:t xml:space="preserve"> sey / durchs </w:t>
      </w:r>
      <w:proofErr w:type="spellStart"/>
      <w:r>
        <w:t>blut</w:t>
      </w:r>
      <w:proofErr w:type="spellEnd"/>
      <w:r>
        <w:t xml:space="preserve"> Christi / das im </w:t>
      </w:r>
      <w:proofErr w:type="spellStart"/>
      <w:r>
        <w:t>kelch</w:t>
      </w:r>
      <w:proofErr w:type="spellEnd"/>
      <w:r>
        <w:t xml:space="preserve"> </w:t>
      </w:r>
      <w:proofErr w:type="spellStart"/>
      <w:r>
        <w:t>kelch</w:t>
      </w:r>
      <w:proofErr w:type="spellEnd"/>
      <w:r>
        <w:t xml:space="preserve"> seyn / als er sagt / und hat noch weniger </w:t>
      </w:r>
      <w:proofErr w:type="spellStart"/>
      <w:r>
        <w:t>anzeyg</w:t>
      </w:r>
      <w:proofErr w:type="spellEnd"/>
      <w:r>
        <w:t xml:space="preserve"> in der </w:t>
      </w:r>
      <w:proofErr w:type="spellStart"/>
      <w:r>
        <w:t>geschrifft</w:t>
      </w:r>
      <w:proofErr w:type="spellEnd"/>
      <w:r>
        <w:t xml:space="preserve"> / das ein </w:t>
      </w:r>
      <w:proofErr w:type="spellStart"/>
      <w:r>
        <w:t>pfaff</w:t>
      </w:r>
      <w:proofErr w:type="spellEnd"/>
      <w:r>
        <w:t xml:space="preserve"> das </w:t>
      </w:r>
      <w:proofErr w:type="spellStart"/>
      <w:r>
        <w:t>blut</w:t>
      </w:r>
      <w:proofErr w:type="spellEnd"/>
      <w:r>
        <w:t xml:space="preserve"> Christi </w:t>
      </w:r>
      <w:proofErr w:type="spellStart"/>
      <w:r>
        <w:t>heraber</w:t>
      </w:r>
      <w:proofErr w:type="spellEnd"/>
      <w:r>
        <w:t xml:space="preserve"> vom </w:t>
      </w:r>
      <w:proofErr w:type="spellStart"/>
      <w:r>
        <w:t>himel</w:t>
      </w:r>
      <w:proofErr w:type="spellEnd"/>
      <w:r>
        <w:t xml:space="preserve"> in den </w:t>
      </w:r>
      <w:proofErr w:type="spellStart"/>
      <w:r>
        <w:t>kelch</w:t>
      </w:r>
      <w:proofErr w:type="spellEnd"/>
      <w:r>
        <w:t xml:space="preserve"> bringen und darnach geben </w:t>
      </w:r>
      <w:proofErr w:type="spellStart"/>
      <w:r>
        <w:t>kan</w:t>
      </w:r>
      <w:proofErr w:type="spellEnd"/>
      <w:r>
        <w:t xml:space="preserve"> / als ein </w:t>
      </w:r>
      <w:proofErr w:type="spellStart"/>
      <w:r>
        <w:t>blut</w:t>
      </w:r>
      <w:proofErr w:type="spellEnd"/>
      <w:r>
        <w:t xml:space="preserve"> des </w:t>
      </w:r>
      <w:proofErr w:type="spellStart"/>
      <w:r>
        <w:t>testamentes</w:t>
      </w:r>
      <w:proofErr w:type="spellEnd"/>
      <w:r>
        <w:t xml:space="preserve">. </w:t>
      </w:r>
    </w:p>
    <w:p w14:paraId="2A022DC9" w14:textId="77777777" w:rsidR="003154BD" w:rsidRDefault="003154BD" w:rsidP="003154BD">
      <w:pPr>
        <w:pStyle w:val="StandardWeb"/>
      </w:pPr>
      <w:r>
        <w:t xml:space="preserve">Durch </w:t>
      </w:r>
      <w:proofErr w:type="spellStart"/>
      <w:r>
        <w:t>dise</w:t>
      </w:r>
      <w:proofErr w:type="spellEnd"/>
      <w:r>
        <w:t xml:space="preserve"> gründe (des glauben) ist es </w:t>
      </w:r>
      <w:proofErr w:type="spellStart"/>
      <w:r>
        <w:t>wol</w:t>
      </w:r>
      <w:proofErr w:type="spellEnd"/>
      <w:r>
        <w:t xml:space="preserve"> </w:t>
      </w:r>
      <w:proofErr w:type="spellStart"/>
      <w:r>
        <w:t>erweyßt</w:t>
      </w:r>
      <w:proofErr w:type="spellEnd"/>
      <w:r>
        <w:t xml:space="preserve"> / das der Kelch nicht ein </w:t>
      </w:r>
      <w:proofErr w:type="spellStart"/>
      <w:r>
        <w:t>new</w:t>
      </w:r>
      <w:proofErr w:type="spellEnd"/>
      <w:r>
        <w:t xml:space="preserve"> Testament ist / durchs </w:t>
      </w:r>
      <w:proofErr w:type="spellStart"/>
      <w:r>
        <w:t>blut</w:t>
      </w:r>
      <w:proofErr w:type="spellEnd"/>
      <w:r>
        <w:t xml:space="preserve"> das darinnen seyn soll. </w:t>
      </w:r>
    </w:p>
    <w:p w14:paraId="30A33C0E" w14:textId="77777777" w:rsidR="003154BD" w:rsidRDefault="003154BD" w:rsidP="003154BD">
      <w:pPr>
        <w:pStyle w:val="StandardWeb"/>
      </w:pPr>
      <w:proofErr w:type="spellStart"/>
      <w:r>
        <w:t>Sonder</w:t>
      </w:r>
      <w:proofErr w:type="spellEnd"/>
      <w:r>
        <w:t xml:space="preserve"> durchs </w:t>
      </w:r>
      <w:proofErr w:type="spellStart"/>
      <w:r>
        <w:t>blut</w:t>
      </w:r>
      <w:proofErr w:type="spellEnd"/>
      <w:r>
        <w:t xml:space="preserve"> des </w:t>
      </w:r>
      <w:proofErr w:type="spellStart"/>
      <w:r>
        <w:t>Creützes</w:t>
      </w:r>
      <w:proofErr w:type="spellEnd"/>
      <w:r>
        <w:t xml:space="preserve"> / durchs blutt das Christus der </w:t>
      </w:r>
      <w:proofErr w:type="spellStart"/>
      <w:r>
        <w:t>priester</w:t>
      </w:r>
      <w:proofErr w:type="spellEnd"/>
      <w:r>
        <w:t xml:space="preserve"> </w:t>
      </w:r>
      <w:proofErr w:type="spellStart"/>
      <w:r>
        <w:t>außgegossen</w:t>
      </w:r>
      <w:proofErr w:type="spellEnd"/>
      <w:r>
        <w:t xml:space="preserve"> </w:t>
      </w:r>
      <w:proofErr w:type="spellStart"/>
      <w:r>
        <w:t>hatt</w:t>
      </w:r>
      <w:proofErr w:type="spellEnd"/>
      <w:r>
        <w:t xml:space="preserve"> / und es ist </w:t>
      </w:r>
      <w:proofErr w:type="spellStart"/>
      <w:r>
        <w:t>gleych</w:t>
      </w:r>
      <w:proofErr w:type="spellEnd"/>
      <w:r>
        <w:t xml:space="preserve"> so </w:t>
      </w:r>
      <w:proofErr w:type="spellStart"/>
      <w:r>
        <w:t>vil</w:t>
      </w:r>
      <w:proofErr w:type="spellEnd"/>
      <w:r>
        <w:t xml:space="preserve"> gesagt / der </w:t>
      </w:r>
      <w:proofErr w:type="spellStart"/>
      <w:r>
        <w:t>kelch</w:t>
      </w:r>
      <w:proofErr w:type="spellEnd"/>
      <w:r>
        <w:t xml:space="preserve"> ist ein </w:t>
      </w:r>
      <w:proofErr w:type="spellStart"/>
      <w:r>
        <w:t>new</w:t>
      </w:r>
      <w:proofErr w:type="spellEnd"/>
      <w:r>
        <w:t xml:space="preserve"> </w:t>
      </w:r>
      <w:proofErr w:type="spellStart"/>
      <w:r>
        <w:t>testament</w:t>
      </w:r>
      <w:proofErr w:type="spellEnd"/>
      <w:r>
        <w:t xml:space="preserve"> im </w:t>
      </w:r>
      <w:proofErr w:type="spellStart"/>
      <w:r>
        <w:t>blut</w:t>
      </w:r>
      <w:proofErr w:type="spellEnd"/>
      <w:r>
        <w:t xml:space="preserve"> / als das / in dem todt ist / der Kelch ein </w:t>
      </w:r>
      <w:proofErr w:type="spellStart"/>
      <w:r>
        <w:t>new</w:t>
      </w:r>
      <w:proofErr w:type="spellEnd"/>
      <w:r>
        <w:t xml:space="preserve"> </w:t>
      </w:r>
      <w:proofErr w:type="spellStart"/>
      <w:r>
        <w:t>testament</w:t>
      </w:r>
      <w:proofErr w:type="spellEnd"/>
      <w:r>
        <w:t xml:space="preserve"> / denn der todt Christi </w:t>
      </w:r>
      <w:proofErr w:type="spellStart"/>
      <w:r>
        <w:t>gehoert</w:t>
      </w:r>
      <w:proofErr w:type="spellEnd"/>
      <w:r>
        <w:t xml:space="preserve"> zu dem </w:t>
      </w:r>
      <w:proofErr w:type="spellStart"/>
      <w:r>
        <w:t>newen</w:t>
      </w:r>
      <w:proofErr w:type="spellEnd"/>
      <w:r>
        <w:t xml:space="preserve"> </w:t>
      </w:r>
      <w:proofErr w:type="spellStart"/>
      <w:r>
        <w:t>testament</w:t>
      </w:r>
      <w:proofErr w:type="spellEnd"/>
      <w:r>
        <w:t xml:space="preserve"> / </w:t>
      </w:r>
      <w:proofErr w:type="spellStart"/>
      <w:r>
        <w:t>gleych</w:t>
      </w:r>
      <w:proofErr w:type="spellEnd"/>
      <w:r>
        <w:t xml:space="preserve"> wie das </w:t>
      </w:r>
      <w:proofErr w:type="spellStart"/>
      <w:r>
        <w:t>außgegossen</w:t>
      </w:r>
      <w:proofErr w:type="spellEnd"/>
      <w:r>
        <w:t xml:space="preserve"> </w:t>
      </w:r>
      <w:proofErr w:type="spellStart"/>
      <w:r>
        <w:t>blut</w:t>
      </w:r>
      <w:proofErr w:type="spellEnd"/>
      <w:r>
        <w:t xml:space="preserve"> Christi / das </w:t>
      </w:r>
      <w:proofErr w:type="spellStart"/>
      <w:r>
        <w:t>wirdt</w:t>
      </w:r>
      <w:proofErr w:type="spellEnd"/>
      <w:r>
        <w:t xml:space="preserve"> dir das 9. Ca. in </w:t>
      </w:r>
      <w:proofErr w:type="spellStart"/>
      <w:r>
        <w:t>Hebreis</w:t>
      </w:r>
      <w:proofErr w:type="spellEnd"/>
      <w:r>
        <w:t xml:space="preserve"> kund machen und die andern Apostel so vom todt </w:t>
      </w:r>
      <w:proofErr w:type="spellStart"/>
      <w:r>
        <w:t>unnd</w:t>
      </w:r>
      <w:proofErr w:type="spellEnd"/>
      <w:r>
        <w:t xml:space="preserve"> </w:t>
      </w:r>
      <w:proofErr w:type="spellStart"/>
      <w:r>
        <w:t>bluttvergiessen</w:t>
      </w:r>
      <w:proofErr w:type="spellEnd"/>
      <w:r>
        <w:t xml:space="preserve"> </w:t>
      </w:r>
      <w:proofErr w:type="spellStart"/>
      <w:r>
        <w:t>schreyben</w:t>
      </w:r>
      <w:proofErr w:type="spellEnd"/>
      <w:r>
        <w:t xml:space="preserve">. </w:t>
      </w:r>
    </w:p>
    <w:p w14:paraId="0143BC3B" w14:textId="77777777" w:rsidR="003154BD" w:rsidRDefault="003154BD" w:rsidP="003154BD">
      <w:pPr>
        <w:pStyle w:val="StandardWeb"/>
      </w:pPr>
      <w:r>
        <w:t xml:space="preserve">Nu so wenig das folgen </w:t>
      </w:r>
      <w:proofErr w:type="spellStart"/>
      <w:r>
        <w:t>wirt</w:t>
      </w:r>
      <w:proofErr w:type="spellEnd"/>
      <w:r>
        <w:t xml:space="preserve"> / das der todt Christi in dem </w:t>
      </w:r>
      <w:proofErr w:type="spellStart"/>
      <w:r>
        <w:t>kelch</w:t>
      </w:r>
      <w:proofErr w:type="spellEnd"/>
      <w:r>
        <w:t xml:space="preserve"> seyn </w:t>
      </w:r>
      <w:proofErr w:type="spellStart"/>
      <w:r>
        <w:t>mueßt</w:t>
      </w:r>
      <w:proofErr w:type="spellEnd"/>
      <w:r>
        <w:t xml:space="preserve"> / </w:t>
      </w:r>
      <w:proofErr w:type="spellStart"/>
      <w:r>
        <w:t>wenns</w:t>
      </w:r>
      <w:proofErr w:type="spellEnd"/>
      <w:r>
        <w:t xml:space="preserve"> </w:t>
      </w:r>
      <w:proofErr w:type="spellStart"/>
      <w:r>
        <w:t>geschriben</w:t>
      </w:r>
      <w:proofErr w:type="spellEnd"/>
      <w:r>
        <w:t xml:space="preserve"> wer / </w:t>
      </w:r>
      <w:proofErr w:type="spellStart"/>
      <w:r>
        <w:t>offentlich</w:t>
      </w:r>
      <w:proofErr w:type="spellEnd"/>
      <w:r>
        <w:t xml:space="preserve"> als </w:t>
      </w:r>
      <w:proofErr w:type="spellStart"/>
      <w:r>
        <w:t>heymlich</w:t>
      </w:r>
      <w:proofErr w:type="spellEnd"/>
      <w:r>
        <w:t xml:space="preserve"> / </w:t>
      </w:r>
      <w:proofErr w:type="spellStart"/>
      <w:r>
        <w:t>yedoch</w:t>
      </w:r>
      <w:proofErr w:type="spellEnd"/>
      <w:r>
        <w:t xml:space="preserve"> </w:t>
      </w:r>
      <w:proofErr w:type="spellStart"/>
      <w:r>
        <w:t>krefftigklich</w:t>
      </w:r>
      <w:proofErr w:type="spellEnd"/>
      <w:r>
        <w:t xml:space="preserve"> / ist </w:t>
      </w:r>
      <w:proofErr w:type="spellStart"/>
      <w:r>
        <w:t>geschriben</w:t>
      </w:r>
      <w:proofErr w:type="spellEnd"/>
      <w:r>
        <w:t xml:space="preserve"> / Der </w:t>
      </w:r>
      <w:proofErr w:type="spellStart"/>
      <w:r>
        <w:t>kelch</w:t>
      </w:r>
      <w:proofErr w:type="spellEnd"/>
      <w:r>
        <w:t xml:space="preserve"> das New </w:t>
      </w:r>
      <w:proofErr w:type="spellStart"/>
      <w:r>
        <w:t>testament</w:t>
      </w:r>
      <w:proofErr w:type="spellEnd"/>
      <w:r>
        <w:t xml:space="preserve"> in meinem todt. </w:t>
      </w:r>
    </w:p>
    <w:p w14:paraId="1E98E06D" w14:textId="77777777" w:rsidR="003154BD" w:rsidRDefault="003154BD" w:rsidP="003154BD">
      <w:pPr>
        <w:pStyle w:val="StandardWeb"/>
      </w:pPr>
      <w:proofErr w:type="spellStart"/>
      <w:r>
        <w:t>Darumb</w:t>
      </w:r>
      <w:proofErr w:type="spellEnd"/>
      <w:r>
        <w:t xml:space="preserve"> </w:t>
      </w:r>
      <w:proofErr w:type="spellStart"/>
      <w:r>
        <w:t>schleüsset</w:t>
      </w:r>
      <w:proofErr w:type="spellEnd"/>
      <w:r>
        <w:t xml:space="preserve"> </w:t>
      </w:r>
      <w:proofErr w:type="spellStart"/>
      <w:r>
        <w:t>jhens</w:t>
      </w:r>
      <w:proofErr w:type="spellEnd"/>
      <w:r>
        <w:t xml:space="preserve"> auch nicht das Luther will / das das </w:t>
      </w:r>
      <w:proofErr w:type="spellStart"/>
      <w:r>
        <w:t>blut</w:t>
      </w:r>
      <w:proofErr w:type="spellEnd"/>
      <w:r>
        <w:t xml:space="preserve"> im </w:t>
      </w:r>
      <w:proofErr w:type="spellStart"/>
      <w:r>
        <w:t>kelch</w:t>
      </w:r>
      <w:proofErr w:type="spellEnd"/>
      <w:r>
        <w:t xml:space="preserve"> </w:t>
      </w:r>
      <w:proofErr w:type="spellStart"/>
      <w:r>
        <w:t>leyblich</w:t>
      </w:r>
      <w:proofErr w:type="spellEnd"/>
      <w:r>
        <w:t xml:space="preserve"> seyn muß / wenn der </w:t>
      </w:r>
      <w:proofErr w:type="spellStart"/>
      <w:r>
        <w:t>kelch</w:t>
      </w:r>
      <w:proofErr w:type="spellEnd"/>
      <w:r>
        <w:t xml:space="preserve"> ein </w:t>
      </w:r>
      <w:proofErr w:type="spellStart"/>
      <w:r>
        <w:t>new</w:t>
      </w:r>
      <w:proofErr w:type="spellEnd"/>
      <w:r>
        <w:t xml:space="preserve"> </w:t>
      </w:r>
      <w:proofErr w:type="spellStart"/>
      <w:r>
        <w:t>testament</w:t>
      </w:r>
      <w:proofErr w:type="spellEnd"/>
      <w:r>
        <w:t xml:space="preserve"> ist im blutt / oder durchs blutt. </w:t>
      </w:r>
      <w:proofErr w:type="spellStart"/>
      <w:r>
        <w:t>Syhe</w:t>
      </w:r>
      <w:proofErr w:type="spellEnd"/>
      <w:r>
        <w:t xml:space="preserve"> wir </w:t>
      </w:r>
      <w:proofErr w:type="spellStart"/>
      <w:r>
        <w:t>seynd</w:t>
      </w:r>
      <w:proofErr w:type="spellEnd"/>
      <w:r>
        <w:t xml:space="preserve"> ein </w:t>
      </w:r>
      <w:proofErr w:type="spellStart"/>
      <w:r>
        <w:t>volck</w:t>
      </w:r>
      <w:proofErr w:type="spellEnd"/>
      <w:r>
        <w:t xml:space="preserve"> </w:t>
      </w:r>
      <w:proofErr w:type="spellStart"/>
      <w:r>
        <w:t>gottes</w:t>
      </w:r>
      <w:proofErr w:type="spellEnd"/>
      <w:r>
        <w:t xml:space="preserve"> / und ein </w:t>
      </w:r>
      <w:proofErr w:type="spellStart"/>
      <w:r>
        <w:t>volck</w:t>
      </w:r>
      <w:proofErr w:type="spellEnd"/>
      <w:r>
        <w:t xml:space="preserve"> des </w:t>
      </w:r>
      <w:proofErr w:type="spellStart"/>
      <w:r>
        <w:t>Newen</w:t>
      </w:r>
      <w:proofErr w:type="spellEnd"/>
      <w:r>
        <w:t xml:space="preserve"> </w:t>
      </w:r>
      <w:proofErr w:type="spellStart"/>
      <w:r>
        <w:t>testamentes</w:t>
      </w:r>
      <w:proofErr w:type="spellEnd"/>
      <w:r>
        <w:t xml:space="preserve"> / durchs blutt oder </w:t>
      </w:r>
      <w:proofErr w:type="spellStart"/>
      <w:r>
        <w:t>inn</w:t>
      </w:r>
      <w:proofErr w:type="spellEnd"/>
      <w:r>
        <w:t xml:space="preserve"> dem </w:t>
      </w:r>
      <w:proofErr w:type="spellStart"/>
      <w:r>
        <w:t>blut</w:t>
      </w:r>
      <w:proofErr w:type="spellEnd"/>
      <w:r>
        <w:t xml:space="preserve"> Christi / </w:t>
      </w:r>
      <w:proofErr w:type="spellStart"/>
      <w:r>
        <w:t>volgt</w:t>
      </w:r>
      <w:proofErr w:type="spellEnd"/>
      <w:r>
        <w:t xml:space="preserve"> aber </w:t>
      </w:r>
      <w:proofErr w:type="spellStart"/>
      <w:r>
        <w:t>darumb</w:t>
      </w:r>
      <w:proofErr w:type="spellEnd"/>
      <w:r>
        <w:t xml:space="preserve"> / das / das das </w:t>
      </w:r>
      <w:proofErr w:type="spellStart"/>
      <w:r>
        <w:t>blut</w:t>
      </w:r>
      <w:proofErr w:type="spellEnd"/>
      <w:r>
        <w:t xml:space="preserve"> Christi in uns </w:t>
      </w:r>
      <w:proofErr w:type="spellStart"/>
      <w:r>
        <w:t>leyblich</w:t>
      </w:r>
      <w:proofErr w:type="spellEnd"/>
      <w:r>
        <w:t xml:space="preserve"> seyn muß? ey </w:t>
      </w:r>
      <w:proofErr w:type="spellStart"/>
      <w:r>
        <w:t>neyn</w:t>
      </w:r>
      <w:proofErr w:type="spellEnd"/>
      <w:r>
        <w:t xml:space="preserve"> / wir haben den glauben / und der Kelch </w:t>
      </w:r>
      <w:proofErr w:type="spellStart"/>
      <w:r>
        <w:t>wirdt</w:t>
      </w:r>
      <w:proofErr w:type="spellEnd"/>
      <w:r>
        <w:t xml:space="preserve"> von uns / in dem </w:t>
      </w:r>
      <w:proofErr w:type="spellStart"/>
      <w:r>
        <w:t>gedechtnuß</w:t>
      </w:r>
      <w:proofErr w:type="spellEnd"/>
      <w:r>
        <w:t xml:space="preserve"> des vergossen </w:t>
      </w:r>
      <w:proofErr w:type="spellStart"/>
      <w:r>
        <w:t>blutts</w:t>
      </w:r>
      <w:proofErr w:type="spellEnd"/>
      <w:r>
        <w:t xml:space="preserve"> Christi / gebraucht zu einem </w:t>
      </w:r>
      <w:proofErr w:type="spellStart"/>
      <w:r>
        <w:t>trinckgeschirr</w:t>
      </w:r>
      <w:proofErr w:type="spellEnd"/>
      <w:r>
        <w:t xml:space="preserve"> / </w:t>
      </w:r>
      <w:proofErr w:type="spellStart"/>
      <w:r>
        <w:t>darumb</w:t>
      </w:r>
      <w:proofErr w:type="spellEnd"/>
      <w:r>
        <w:t xml:space="preserve"> ist der Kelch durchs </w:t>
      </w:r>
      <w:proofErr w:type="spellStart"/>
      <w:r>
        <w:t>blut</w:t>
      </w:r>
      <w:proofErr w:type="spellEnd"/>
      <w:r>
        <w:t xml:space="preserve"> ein </w:t>
      </w:r>
      <w:proofErr w:type="spellStart"/>
      <w:r>
        <w:t>new</w:t>
      </w:r>
      <w:proofErr w:type="spellEnd"/>
      <w:r>
        <w:t xml:space="preserve"> </w:t>
      </w:r>
      <w:proofErr w:type="spellStart"/>
      <w:r>
        <w:t>testament</w:t>
      </w:r>
      <w:proofErr w:type="spellEnd"/>
      <w:r>
        <w:t xml:space="preserve">. </w:t>
      </w:r>
    </w:p>
    <w:p w14:paraId="69E689E4" w14:textId="77777777" w:rsidR="003154BD" w:rsidRDefault="003154BD" w:rsidP="003154BD">
      <w:pPr>
        <w:pStyle w:val="StandardWeb"/>
      </w:pPr>
      <w:r>
        <w:t xml:space="preserve">Nun lasset uns doch lugen / ob dem Luther </w:t>
      </w:r>
      <w:proofErr w:type="spellStart"/>
      <w:r>
        <w:t>diser</w:t>
      </w:r>
      <w:proofErr w:type="spellEnd"/>
      <w:r>
        <w:t xml:space="preserve"> </w:t>
      </w:r>
      <w:proofErr w:type="spellStart"/>
      <w:r>
        <w:t>text</w:t>
      </w:r>
      <w:proofErr w:type="spellEnd"/>
      <w:r>
        <w:t xml:space="preserve"> / der Kelch das </w:t>
      </w:r>
      <w:proofErr w:type="spellStart"/>
      <w:r>
        <w:t>new</w:t>
      </w:r>
      <w:proofErr w:type="spellEnd"/>
      <w:r>
        <w:t xml:space="preserve"> </w:t>
      </w:r>
      <w:proofErr w:type="spellStart"/>
      <w:r>
        <w:t>testament</w:t>
      </w:r>
      <w:proofErr w:type="spellEnd"/>
      <w:r>
        <w:t xml:space="preserve"> in meinem </w:t>
      </w:r>
      <w:proofErr w:type="spellStart"/>
      <w:r>
        <w:t>blut</w:t>
      </w:r>
      <w:proofErr w:type="spellEnd"/>
      <w:r>
        <w:t xml:space="preserve"> / etwas dienen </w:t>
      </w:r>
      <w:proofErr w:type="spellStart"/>
      <w:r>
        <w:t>moeg</w:t>
      </w:r>
      <w:proofErr w:type="spellEnd"/>
      <w:r>
        <w:t xml:space="preserve">. lasset uns doch </w:t>
      </w:r>
      <w:proofErr w:type="spellStart"/>
      <w:r>
        <w:t>disen</w:t>
      </w:r>
      <w:proofErr w:type="spellEnd"/>
      <w:r>
        <w:t xml:space="preserve"> </w:t>
      </w:r>
      <w:proofErr w:type="spellStart"/>
      <w:r>
        <w:t>text</w:t>
      </w:r>
      <w:proofErr w:type="spellEnd"/>
      <w:r>
        <w:t xml:space="preserve"> hin und her legen / </w:t>
      </w:r>
      <w:proofErr w:type="spellStart"/>
      <w:r>
        <w:t>außfalten</w:t>
      </w:r>
      <w:proofErr w:type="spellEnd"/>
      <w:r>
        <w:t xml:space="preserve"> / das hinderst zu forderst / </w:t>
      </w:r>
      <w:proofErr w:type="spellStart"/>
      <w:r>
        <w:t>dz</w:t>
      </w:r>
      <w:proofErr w:type="spellEnd"/>
      <w:r>
        <w:t xml:space="preserve"> </w:t>
      </w:r>
      <w:proofErr w:type="spellStart"/>
      <w:r>
        <w:t>innerst</w:t>
      </w:r>
      <w:proofErr w:type="spellEnd"/>
      <w:r>
        <w:t xml:space="preserve"> </w:t>
      </w:r>
      <w:proofErr w:type="spellStart"/>
      <w:r>
        <w:t>herausser</w:t>
      </w:r>
      <w:proofErr w:type="spellEnd"/>
      <w:r>
        <w:t xml:space="preserve"> </w:t>
      </w:r>
      <w:proofErr w:type="spellStart"/>
      <w:r>
        <w:t>keren</w:t>
      </w:r>
      <w:proofErr w:type="spellEnd"/>
      <w:r>
        <w:t xml:space="preserve"> / </w:t>
      </w:r>
      <w:proofErr w:type="spellStart"/>
      <w:r>
        <w:t>unn</w:t>
      </w:r>
      <w:proofErr w:type="spellEnd"/>
      <w:r>
        <w:t xml:space="preserve"> versuchen ob doch der Luther einen </w:t>
      </w:r>
      <w:proofErr w:type="spellStart"/>
      <w:r>
        <w:t>grund</w:t>
      </w:r>
      <w:proofErr w:type="spellEnd"/>
      <w:r>
        <w:t xml:space="preserve"> hab / </w:t>
      </w:r>
      <w:proofErr w:type="spellStart"/>
      <w:r>
        <w:t>seyner</w:t>
      </w:r>
      <w:proofErr w:type="spellEnd"/>
      <w:r>
        <w:t xml:space="preserve"> leere / die er </w:t>
      </w:r>
      <w:proofErr w:type="spellStart"/>
      <w:r>
        <w:t>auff</w:t>
      </w:r>
      <w:proofErr w:type="spellEnd"/>
      <w:r>
        <w:t xml:space="preserve"> </w:t>
      </w:r>
      <w:proofErr w:type="spellStart"/>
      <w:r>
        <w:t>disen</w:t>
      </w:r>
      <w:proofErr w:type="spellEnd"/>
      <w:r>
        <w:t xml:space="preserve"> </w:t>
      </w:r>
      <w:proofErr w:type="spellStart"/>
      <w:r>
        <w:t>grund</w:t>
      </w:r>
      <w:proofErr w:type="spellEnd"/>
      <w:r>
        <w:t xml:space="preserve"> </w:t>
      </w:r>
      <w:proofErr w:type="spellStart"/>
      <w:r>
        <w:t>gebauwen</w:t>
      </w:r>
      <w:proofErr w:type="spellEnd"/>
      <w:r>
        <w:t xml:space="preserve"> </w:t>
      </w:r>
      <w:proofErr w:type="spellStart"/>
      <w:r>
        <w:t>hatt</w:t>
      </w:r>
      <w:proofErr w:type="spellEnd"/>
      <w:r>
        <w:t xml:space="preserve">. </w:t>
      </w:r>
    </w:p>
    <w:p w14:paraId="4C44E26E" w14:textId="77777777" w:rsidR="003154BD" w:rsidRDefault="003154BD" w:rsidP="003154BD">
      <w:pPr>
        <w:pStyle w:val="StandardWeb"/>
      </w:pPr>
      <w:r>
        <w:t xml:space="preserve">Lassen wir den </w:t>
      </w:r>
      <w:proofErr w:type="spellStart"/>
      <w:r>
        <w:t>text</w:t>
      </w:r>
      <w:proofErr w:type="spellEnd"/>
      <w:r>
        <w:t xml:space="preserve"> </w:t>
      </w:r>
      <w:proofErr w:type="spellStart"/>
      <w:r>
        <w:t>ligen</w:t>
      </w:r>
      <w:proofErr w:type="spellEnd"/>
      <w:r>
        <w:t xml:space="preserve"> wie er </w:t>
      </w:r>
      <w:proofErr w:type="spellStart"/>
      <w:r>
        <w:t>lygt</w:t>
      </w:r>
      <w:proofErr w:type="spellEnd"/>
      <w:r>
        <w:t xml:space="preserve"> / und </w:t>
      </w:r>
      <w:proofErr w:type="spellStart"/>
      <w:r>
        <w:t>besteen</w:t>
      </w:r>
      <w:proofErr w:type="spellEnd"/>
      <w:r>
        <w:t xml:space="preserve"> also / der Kelch das </w:t>
      </w:r>
      <w:proofErr w:type="spellStart"/>
      <w:r>
        <w:t>new</w:t>
      </w:r>
      <w:proofErr w:type="spellEnd"/>
      <w:r>
        <w:t xml:space="preserve"> </w:t>
      </w:r>
      <w:proofErr w:type="spellStart"/>
      <w:r>
        <w:t>testament</w:t>
      </w:r>
      <w:proofErr w:type="spellEnd"/>
      <w:r>
        <w:t xml:space="preserve"> in </w:t>
      </w:r>
      <w:proofErr w:type="spellStart"/>
      <w:r>
        <w:t>meynem</w:t>
      </w:r>
      <w:proofErr w:type="spellEnd"/>
      <w:r>
        <w:t xml:space="preserve"> blutt / was </w:t>
      </w:r>
      <w:proofErr w:type="spellStart"/>
      <w:r>
        <w:t>volgt</w:t>
      </w:r>
      <w:proofErr w:type="spellEnd"/>
      <w:r>
        <w:t xml:space="preserve">? das des </w:t>
      </w:r>
      <w:proofErr w:type="spellStart"/>
      <w:r>
        <w:t>herren</w:t>
      </w:r>
      <w:proofErr w:type="spellEnd"/>
      <w:r>
        <w:t xml:space="preserve"> </w:t>
      </w:r>
      <w:proofErr w:type="spellStart"/>
      <w:r>
        <w:t>blut</w:t>
      </w:r>
      <w:proofErr w:type="spellEnd"/>
      <w:r>
        <w:t xml:space="preserve"> </w:t>
      </w:r>
      <w:proofErr w:type="spellStart"/>
      <w:r>
        <w:t>leyblich</w:t>
      </w:r>
      <w:proofErr w:type="spellEnd"/>
      <w:r>
        <w:t xml:space="preserve"> im </w:t>
      </w:r>
      <w:proofErr w:type="spellStart"/>
      <w:r>
        <w:t>kelch</w:t>
      </w:r>
      <w:proofErr w:type="spellEnd"/>
      <w:r>
        <w:t xml:space="preserve"> ist? </w:t>
      </w:r>
      <w:proofErr w:type="spellStart"/>
      <w:r>
        <w:t>wa</w:t>
      </w:r>
      <w:proofErr w:type="spellEnd"/>
      <w:r>
        <w:t xml:space="preserve"> </w:t>
      </w:r>
      <w:proofErr w:type="spellStart"/>
      <w:r>
        <w:t>hastu</w:t>
      </w:r>
      <w:proofErr w:type="spellEnd"/>
      <w:r>
        <w:t xml:space="preserve"> </w:t>
      </w:r>
      <w:proofErr w:type="spellStart"/>
      <w:r>
        <w:t>schrifft</w:t>
      </w:r>
      <w:proofErr w:type="spellEnd"/>
      <w:r>
        <w:t xml:space="preserve">? </w:t>
      </w:r>
      <w:proofErr w:type="spellStart"/>
      <w:r>
        <w:t>Antwurstu</w:t>
      </w:r>
      <w:proofErr w:type="spellEnd"/>
      <w:r>
        <w:t xml:space="preserve"> / </w:t>
      </w:r>
      <w:proofErr w:type="spellStart"/>
      <w:r>
        <w:t>alhie</w:t>
      </w:r>
      <w:proofErr w:type="spellEnd"/>
      <w:r>
        <w:t xml:space="preserve"> / Wie laut </w:t>
      </w:r>
      <w:proofErr w:type="spellStart"/>
      <w:r>
        <w:t>sy</w:t>
      </w:r>
      <w:proofErr w:type="spellEnd"/>
      <w:r>
        <w:t xml:space="preserve">? nicht also? </w:t>
      </w:r>
      <w:proofErr w:type="spellStart"/>
      <w:r>
        <w:t>inn</w:t>
      </w:r>
      <w:proofErr w:type="spellEnd"/>
      <w:r>
        <w:t xml:space="preserve"> dem </w:t>
      </w:r>
      <w:proofErr w:type="spellStart"/>
      <w:r>
        <w:t>blut</w:t>
      </w:r>
      <w:proofErr w:type="spellEnd"/>
      <w:r>
        <w:t xml:space="preserve"> / </w:t>
      </w:r>
      <w:proofErr w:type="spellStart"/>
      <w:r>
        <w:t>inn</w:t>
      </w:r>
      <w:proofErr w:type="spellEnd"/>
      <w:r>
        <w:t xml:space="preserve"> dem </w:t>
      </w:r>
      <w:proofErr w:type="spellStart"/>
      <w:r>
        <w:t>blut</w:t>
      </w:r>
      <w:proofErr w:type="spellEnd"/>
      <w:r>
        <w:t xml:space="preserve">? Nichte? ey so </w:t>
      </w:r>
      <w:proofErr w:type="spellStart"/>
      <w:r>
        <w:t>wirdestu</w:t>
      </w:r>
      <w:proofErr w:type="spellEnd"/>
      <w:r>
        <w:t xml:space="preserve"> nicht </w:t>
      </w:r>
      <w:proofErr w:type="spellStart"/>
      <w:r>
        <w:t>darauß</w:t>
      </w:r>
      <w:proofErr w:type="spellEnd"/>
      <w:r>
        <w:t xml:space="preserve"> </w:t>
      </w:r>
      <w:proofErr w:type="spellStart"/>
      <w:r>
        <w:t>leesen</w:t>
      </w:r>
      <w:proofErr w:type="spellEnd"/>
      <w:r>
        <w:t xml:space="preserve"> / denn das der </w:t>
      </w:r>
      <w:proofErr w:type="spellStart"/>
      <w:r>
        <w:t>kelch</w:t>
      </w:r>
      <w:proofErr w:type="spellEnd"/>
      <w:r>
        <w:t xml:space="preserve"> ist im </w:t>
      </w:r>
      <w:proofErr w:type="spellStart"/>
      <w:r>
        <w:t>blut</w:t>
      </w:r>
      <w:proofErr w:type="spellEnd"/>
      <w:r>
        <w:t xml:space="preserve"> / </w:t>
      </w:r>
      <w:proofErr w:type="spellStart"/>
      <w:r>
        <w:t>duncket</w:t>
      </w:r>
      <w:proofErr w:type="spellEnd"/>
      <w:r>
        <w:t xml:space="preserve"> dich das </w:t>
      </w:r>
      <w:proofErr w:type="spellStart"/>
      <w:r>
        <w:t>nerrisch</w:t>
      </w:r>
      <w:proofErr w:type="spellEnd"/>
      <w:r>
        <w:t xml:space="preserve"> </w:t>
      </w:r>
      <w:proofErr w:type="spellStart"/>
      <w:r>
        <w:t>lautten</w:t>
      </w:r>
      <w:proofErr w:type="spellEnd"/>
      <w:r>
        <w:t xml:space="preserve"> / und wider unser </w:t>
      </w:r>
      <w:proofErr w:type="spellStart"/>
      <w:r>
        <w:t>synnen</w:t>
      </w:r>
      <w:proofErr w:type="spellEnd"/>
      <w:r>
        <w:t xml:space="preserve"> / </w:t>
      </w:r>
      <w:proofErr w:type="spellStart"/>
      <w:r>
        <w:t>vernunnft</w:t>
      </w:r>
      <w:proofErr w:type="spellEnd"/>
      <w:r>
        <w:t xml:space="preserve"> / </w:t>
      </w:r>
      <w:proofErr w:type="spellStart"/>
      <w:r>
        <w:t>unn</w:t>
      </w:r>
      <w:proofErr w:type="spellEnd"/>
      <w:r>
        <w:t xml:space="preserve"> glauben lauten? </w:t>
      </w:r>
      <w:proofErr w:type="spellStart"/>
      <w:r>
        <w:t>Solt</w:t>
      </w:r>
      <w:proofErr w:type="spellEnd"/>
      <w:r>
        <w:t xml:space="preserve"> du wissen das dein </w:t>
      </w:r>
      <w:proofErr w:type="spellStart"/>
      <w:r>
        <w:t>außgeflochter</w:t>
      </w:r>
      <w:proofErr w:type="spellEnd"/>
      <w:r>
        <w:t xml:space="preserve"> verstand / </w:t>
      </w:r>
      <w:proofErr w:type="spellStart"/>
      <w:r>
        <w:t>vil</w:t>
      </w:r>
      <w:proofErr w:type="spellEnd"/>
      <w:r>
        <w:t xml:space="preserve"> </w:t>
      </w:r>
      <w:proofErr w:type="spellStart"/>
      <w:r>
        <w:t>nerrischer</w:t>
      </w:r>
      <w:proofErr w:type="spellEnd"/>
      <w:r>
        <w:t xml:space="preserve"> laut / </w:t>
      </w:r>
      <w:proofErr w:type="spellStart"/>
      <w:r>
        <w:t>schrifftloser</w:t>
      </w:r>
      <w:proofErr w:type="spellEnd"/>
      <w:r>
        <w:t xml:space="preserve"> / </w:t>
      </w:r>
      <w:proofErr w:type="spellStart"/>
      <w:r>
        <w:t>blosser</w:t>
      </w:r>
      <w:proofErr w:type="spellEnd"/>
      <w:r>
        <w:t xml:space="preserve"> / und </w:t>
      </w:r>
      <w:proofErr w:type="spellStart"/>
      <w:r>
        <w:t>ellender</w:t>
      </w:r>
      <w:proofErr w:type="spellEnd"/>
      <w:r>
        <w:t xml:space="preserve"> ist. </w:t>
      </w:r>
    </w:p>
    <w:p w14:paraId="09AF7C04" w14:textId="77777777" w:rsidR="003154BD" w:rsidRDefault="003154BD" w:rsidP="003154BD">
      <w:pPr>
        <w:pStyle w:val="StandardWeb"/>
      </w:pPr>
      <w:r>
        <w:t xml:space="preserve">Denn er </w:t>
      </w:r>
      <w:proofErr w:type="spellStart"/>
      <w:r>
        <w:t>hatt</w:t>
      </w:r>
      <w:proofErr w:type="spellEnd"/>
      <w:r>
        <w:t xml:space="preserve"> alle die gebrechen / die </w:t>
      </w:r>
      <w:proofErr w:type="spellStart"/>
      <w:r>
        <w:t>diser</w:t>
      </w:r>
      <w:proofErr w:type="spellEnd"/>
      <w:r>
        <w:t xml:space="preserve"> verstand hat / der Kelch ist im </w:t>
      </w:r>
      <w:proofErr w:type="spellStart"/>
      <w:r>
        <w:t>blut</w:t>
      </w:r>
      <w:proofErr w:type="spellEnd"/>
      <w:r>
        <w:t xml:space="preserve"> </w:t>
      </w:r>
      <w:proofErr w:type="spellStart"/>
      <w:r>
        <w:t>leyblich</w:t>
      </w:r>
      <w:proofErr w:type="spellEnd"/>
      <w:r>
        <w:t xml:space="preserve"> / und über </w:t>
      </w:r>
      <w:proofErr w:type="spellStart"/>
      <w:r>
        <w:t>dise</w:t>
      </w:r>
      <w:proofErr w:type="spellEnd"/>
      <w:r>
        <w:t xml:space="preserve"> gebrechen / gebricht </w:t>
      </w:r>
      <w:proofErr w:type="spellStart"/>
      <w:r>
        <w:t>jm</w:t>
      </w:r>
      <w:proofErr w:type="spellEnd"/>
      <w:r>
        <w:t xml:space="preserve"> </w:t>
      </w:r>
      <w:proofErr w:type="spellStart"/>
      <w:r>
        <w:t>schrifft</w:t>
      </w:r>
      <w:proofErr w:type="spellEnd"/>
      <w:r>
        <w:t xml:space="preserve"> / oder </w:t>
      </w:r>
      <w:proofErr w:type="spellStart"/>
      <w:r>
        <w:t>schrifftliche</w:t>
      </w:r>
      <w:proofErr w:type="spellEnd"/>
      <w:r>
        <w:t xml:space="preserve"> </w:t>
      </w:r>
      <w:proofErr w:type="spellStart"/>
      <w:r>
        <w:t>vermutung</w:t>
      </w:r>
      <w:proofErr w:type="spellEnd"/>
      <w:r>
        <w:t xml:space="preserve"> / Du </w:t>
      </w:r>
      <w:proofErr w:type="spellStart"/>
      <w:r>
        <w:t>soltest</w:t>
      </w:r>
      <w:proofErr w:type="spellEnd"/>
      <w:r>
        <w:t xml:space="preserve"> </w:t>
      </w:r>
      <w:proofErr w:type="spellStart"/>
      <w:r>
        <w:t>leesen</w:t>
      </w:r>
      <w:proofErr w:type="spellEnd"/>
      <w:r>
        <w:t xml:space="preserve"> der </w:t>
      </w:r>
      <w:proofErr w:type="spellStart"/>
      <w:r>
        <w:t>kelch</w:t>
      </w:r>
      <w:proofErr w:type="spellEnd"/>
      <w:r>
        <w:t xml:space="preserve"> in dem </w:t>
      </w:r>
      <w:proofErr w:type="spellStart"/>
      <w:r>
        <w:t>blut</w:t>
      </w:r>
      <w:proofErr w:type="spellEnd"/>
      <w:r>
        <w:t xml:space="preserve"> / so </w:t>
      </w:r>
      <w:proofErr w:type="spellStart"/>
      <w:r>
        <w:t>lysestu</w:t>
      </w:r>
      <w:proofErr w:type="spellEnd"/>
      <w:r>
        <w:t xml:space="preserve"> das </w:t>
      </w:r>
      <w:proofErr w:type="spellStart"/>
      <w:r>
        <w:t>selb</w:t>
      </w:r>
      <w:proofErr w:type="spellEnd"/>
      <w:r>
        <w:t xml:space="preserve"> </w:t>
      </w:r>
      <w:proofErr w:type="spellStart"/>
      <w:r>
        <w:t>widersynnisch</w:t>
      </w:r>
      <w:proofErr w:type="spellEnd"/>
      <w:r>
        <w:t xml:space="preserve"> / </w:t>
      </w:r>
      <w:proofErr w:type="spellStart"/>
      <w:r>
        <w:t>unn</w:t>
      </w:r>
      <w:proofErr w:type="spellEnd"/>
      <w:r>
        <w:t xml:space="preserve"> wider die </w:t>
      </w:r>
      <w:proofErr w:type="spellStart"/>
      <w:r>
        <w:t>geschrifft</w:t>
      </w:r>
      <w:proofErr w:type="spellEnd"/>
      <w:r>
        <w:t xml:space="preserve"> also / das </w:t>
      </w:r>
      <w:proofErr w:type="spellStart"/>
      <w:r>
        <w:t>blut</w:t>
      </w:r>
      <w:proofErr w:type="spellEnd"/>
      <w:r>
        <w:t xml:space="preserve"> ist dem </w:t>
      </w:r>
      <w:proofErr w:type="spellStart"/>
      <w:r>
        <w:t>kelch</w:t>
      </w:r>
      <w:proofErr w:type="spellEnd"/>
      <w:r>
        <w:t xml:space="preserve"> </w:t>
      </w:r>
      <w:proofErr w:type="spellStart"/>
      <w:r>
        <w:t>leyblich</w:t>
      </w:r>
      <w:proofErr w:type="spellEnd"/>
      <w:r>
        <w:t xml:space="preserve"> / Bin ich in deiner </w:t>
      </w:r>
      <w:proofErr w:type="spellStart"/>
      <w:r>
        <w:t>vernunfft</w:t>
      </w:r>
      <w:proofErr w:type="spellEnd"/>
      <w:r>
        <w:t xml:space="preserve"> </w:t>
      </w:r>
      <w:proofErr w:type="spellStart"/>
      <w:r>
        <w:t>unsynnig</w:t>
      </w:r>
      <w:proofErr w:type="spellEnd"/>
      <w:r>
        <w:t xml:space="preserve"> / das ich sag / der </w:t>
      </w:r>
      <w:proofErr w:type="spellStart"/>
      <w:r>
        <w:t>kelch</w:t>
      </w:r>
      <w:proofErr w:type="spellEnd"/>
      <w:r>
        <w:t xml:space="preserve"> ist </w:t>
      </w:r>
      <w:proofErr w:type="spellStart"/>
      <w:r>
        <w:t>leyblich</w:t>
      </w:r>
      <w:proofErr w:type="spellEnd"/>
      <w:r>
        <w:t xml:space="preserve"> in dem </w:t>
      </w:r>
      <w:proofErr w:type="spellStart"/>
      <w:r>
        <w:t>blut</w:t>
      </w:r>
      <w:proofErr w:type="spellEnd"/>
      <w:r>
        <w:t xml:space="preserve"> Christi / </w:t>
      </w:r>
      <w:proofErr w:type="spellStart"/>
      <w:r>
        <w:t>Darumb</w:t>
      </w:r>
      <w:proofErr w:type="spellEnd"/>
      <w:r>
        <w:t xml:space="preserve"> ist er ein </w:t>
      </w:r>
      <w:proofErr w:type="spellStart"/>
      <w:r>
        <w:t>new</w:t>
      </w:r>
      <w:proofErr w:type="spellEnd"/>
      <w:r>
        <w:t xml:space="preserve"> </w:t>
      </w:r>
      <w:proofErr w:type="spellStart"/>
      <w:r>
        <w:t>testament</w:t>
      </w:r>
      <w:proofErr w:type="spellEnd"/>
      <w:r>
        <w:t xml:space="preserve"> / so bist du </w:t>
      </w:r>
      <w:proofErr w:type="spellStart"/>
      <w:r>
        <w:t>unsynniger</w:t>
      </w:r>
      <w:proofErr w:type="spellEnd"/>
      <w:r>
        <w:t xml:space="preserve"> in unserm verstand / wenn du sprichst / der </w:t>
      </w:r>
      <w:proofErr w:type="spellStart"/>
      <w:r>
        <w:t>kelch</w:t>
      </w:r>
      <w:proofErr w:type="spellEnd"/>
      <w:r>
        <w:t xml:space="preserve"> ist ein </w:t>
      </w:r>
      <w:proofErr w:type="spellStart"/>
      <w:r>
        <w:t>new</w:t>
      </w:r>
      <w:proofErr w:type="spellEnd"/>
      <w:r>
        <w:t xml:space="preserve"> </w:t>
      </w:r>
      <w:proofErr w:type="spellStart"/>
      <w:r>
        <w:t>testament</w:t>
      </w:r>
      <w:proofErr w:type="spellEnd"/>
      <w:r>
        <w:t xml:space="preserve"> in dem </w:t>
      </w:r>
      <w:proofErr w:type="spellStart"/>
      <w:r>
        <w:t>blut</w:t>
      </w:r>
      <w:proofErr w:type="spellEnd"/>
      <w:r>
        <w:t xml:space="preserve"> / das </w:t>
      </w:r>
      <w:proofErr w:type="spellStart"/>
      <w:r>
        <w:t>leyblich</w:t>
      </w:r>
      <w:proofErr w:type="spellEnd"/>
      <w:r>
        <w:t xml:space="preserve"> im Kelch ist / denn dich verlaßt </w:t>
      </w:r>
      <w:proofErr w:type="spellStart"/>
      <w:r>
        <w:t>dise</w:t>
      </w:r>
      <w:proofErr w:type="spellEnd"/>
      <w:r>
        <w:t xml:space="preserve"> </w:t>
      </w:r>
      <w:proofErr w:type="spellStart"/>
      <w:r>
        <w:t>geschrifft</w:t>
      </w:r>
      <w:proofErr w:type="spellEnd"/>
      <w:r>
        <w:t xml:space="preserve"> / und setzt / nach dem </w:t>
      </w:r>
      <w:proofErr w:type="spellStart"/>
      <w:r>
        <w:t>buchstaben</w:t>
      </w:r>
      <w:proofErr w:type="spellEnd"/>
      <w:r>
        <w:t xml:space="preserve"> / den andern verstand / den </w:t>
      </w:r>
      <w:proofErr w:type="spellStart"/>
      <w:r>
        <w:t>nyemandt</w:t>
      </w:r>
      <w:proofErr w:type="spellEnd"/>
      <w:r>
        <w:t xml:space="preserve"> </w:t>
      </w:r>
      <w:proofErr w:type="spellStart"/>
      <w:r>
        <w:t>annymbt</w:t>
      </w:r>
      <w:proofErr w:type="spellEnd"/>
      <w:r>
        <w:t xml:space="preserve">. </w:t>
      </w:r>
    </w:p>
    <w:p w14:paraId="2C356811" w14:textId="77777777" w:rsidR="003154BD" w:rsidRDefault="003154BD" w:rsidP="003154BD">
      <w:pPr>
        <w:pStyle w:val="StandardWeb"/>
      </w:pPr>
      <w:r>
        <w:t xml:space="preserve">Lege den </w:t>
      </w:r>
      <w:proofErr w:type="spellStart"/>
      <w:r>
        <w:t>text</w:t>
      </w:r>
      <w:proofErr w:type="spellEnd"/>
      <w:r>
        <w:t xml:space="preserve"> also / das </w:t>
      </w:r>
      <w:proofErr w:type="spellStart"/>
      <w:r>
        <w:t>new</w:t>
      </w:r>
      <w:proofErr w:type="spellEnd"/>
      <w:r>
        <w:t xml:space="preserve"> </w:t>
      </w:r>
      <w:proofErr w:type="spellStart"/>
      <w:r>
        <w:t>testament</w:t>
      </w:r>
      <w:proofErr w:type="spellEnd"/>
      <w:r>
        <w:t xml:space="preserve"> in dem blutt ist der </w:t>
      </w:r>
      <w:proofErr w:type="spellStart"/>
      <w:r>
        <w:t>kelch</w:t>
      </w:r>
      <w:proofErr w:type="spellEnd"/>
      <w:r>
        <w:t xml:space="preserve"> / </w:t>
      </w:r>
      <w:proofErr w:type="spellStart"/>
      <w:r>
        <w:t>volgt</w:t>
      </w:r>
      <w:proofErr w:type="spellEnd"/>
      <w:r>
        <w:t xml:space="preserve"> nicht abermals / der </w:t>
      </w:r>
      <w:proofErr w:type="spellStart"/>
      <w:r>
        <w:t>synn</w:t>
      </w:r>
      <w:proofErr w:type="spellEnd"/>
      <w:r>
        <w:t xml:space="preserve"> </w:t>
      </w:r>
      <w:proofErr w:type="spellStart"/>
      <w:r>
        <w:t>unnd</w:t>
      </w:r>
      <w:proofErr w:type="spellEnd"/>
      <w:r>
        <w:t xml:space="preserve"> verstand / den kein </w:t>
      </w:r>
      <w:proofErr w:type="spellStart"/>
      <w:r>
        <w:t>mensch</w:t>
      </w:r>
      <w:proofErr w:type="spellEnd"/>
      <w:r>
        <w:t xml:space="preserve"> </w:t>
      </w:r>
      <w:proofErr w:type="spellStart"/>
      <w:r>
        <w:t>unn</w:t>
      </w:r>
      <w:proofErr w:type="spellEnd"/>
      <w:r>
        <w:t xml:space="preserve"> kein </w:t>
      </w:r>
      <w:proofErr w:type="spellStart"/>
      <w:r>
        <w:t>kirchen</w:t>
      </w:r>
      <w:proofErr w:type="spellEnd"/>
      <w:r>
        <w:t xml:space="preserve"> </w:t>
      </w:r>
      <w:proofErr w:type="spellStart"/>
      <w:r>
        <w:t>ye</w:t>
      </w:r>
      <w:proofErr w:type="spellEnd"/>
      <w:r>
        <w:t xml:space="preserve"> angenommen hat / nemlich </w:t>
      </w:r>
      <w:proofErr w:type="spellStart"/>
      <w:r>
        <w:t>diser</w:t>
      </w:r>
      <w:proofErr w:type="spellEnd"/>
      <w:r>
        <w:t xml:space="preserve"> / der Kelch ist im </w:t>
      </w:r>
      <w:proofErr w:type="spellStart"/>
      <w:r>
        <w:t>blut</w:t>
      </w:r>
      <w:proofErr w:type="spellEnd"/>
      <w:r>
        <w:t xml:space="preserve">: das aber </w:t>
      </w:r>
      <w:proofErr w:type="spellStart"/>
      <w:r>
        <w:t>wirdestu</w:t>
      </w:r>
      <w:proofErr w:type="spellEnd"/>
      <w:r>
        <w:t xml:space="preserve"> </w:t>
      </w:r>
      <w:proofErr w:type="spellStart"/>
      <w:r>
        <w:t>wol</w:t>
      </w:r>
      <w:proofErr w:type="spellEnd"/>
      <w:r>
        <w:t xml:space="preserve"> </w:t>
      </w:r>
      <w:proofErr w:type="spellStart"/>
      <w:r>
        <w:t>mercken</w:t>
      </w:r>
      <w:proofErr w:type="spellEnd"/>
      <w:r>
        <w:t xml:space="preserve"> / wenn du also die </w:t>
      </w:r>
      <w:proofErr w:type="spellStart"/>
      <w:r>
        <w:t>wort</w:t>
      </w:r>
      <w:proofErr w:type="spellEnd"/>
      <w:r>
        <w:t xml:space="preserve"> </w:t>
      </w:r>
      <w:proofErr w:type="spellStart"/>
      <w:r>
        <w:t>samlest</w:t>
      </w:r>
      <w:proofErr w:type="spellEnd"/>
      <w:r>
        <w:t xml:space="preserve"> / das New Testament ist </w:t>
      </w:r>
      <w:proofErr w:type="spellStart"/>
      <w:r>
        <w:t>inn</w:t>
      </w:r>
      <w:proofErr w:type="spellEnd"/>
      <w:r>
        <w:t xml:space="preserve"> dem blutt Christi. Der Kelch ist das New Testament / </w:t>
      </w:r>
      <w:proofErr w:type="spellStart"/>
      <w:r>
        <w:t>Darumb</w:t>
      </w:r>
      <w:proofErr w:type="spellEnd"/>
      <w:r>
        <w:t xml:space="preserve"> ist der Kelch im blutt Christi. </w:t>
      </w:r>
    </w:p>
    <w:p w14:paraId="17E61A03" w14:textId="77777777" w:rsidR="003154BD" w:rsidRDefault="003154BD" w:rsidP="003154BD">
      <w:pPr>
        <w:pStyle w:val="StandardWeb"/>
      </w:pPr>
      <w:r>
        <w:t xml:space="preserve">Wende die selbig rede also / in dem </w:t>
      </w:r>
      <w:proofErr w:type="spellStart"/>
      <w:r>
        <w:t>blut</w:t>
      </w:r>
      <w:proofErr w:type="spellEnd"/>
      <w:r>
        <w:t xml:space="preserve"> das </w:t>
      </w:r>
      <w:proofErr w:type="spellStart"/>
      <w:r>
        <w:t>new</w:t>
      </w:r>
      <w:proofErr w:type="spellEnd"/>
      <w:r>
        <w:t xml:space="preserve"> </w:t>
      </w:r>
      <w:proofErr w:type="spellStart"/>
      <w:r>
        <w:t>testament</w:t>
      </w:r>
      <w:proofErr w:type="spellEnd"/>
      <w:r>
        <w:t xml:space="preserve"> der Kelch / was aber </w:t>
      </w:r>
      <w:proofErr w:type="spellStart"/>
      <w:r>
        <w:t>wirdest</w:t>
      </w:r>
      <w:proofErr w:type="spellEnd"/>
      <w:r>
        <w:t xml:space="preserve"> du </w:t>
      </w:r>
      <w:proofErr w:type="spellStart"/>
      <w:r>
        <w:t>darauß</w:t>
      </w:r>
      <w:proofErr w:type="spellEnd"/>
      <w:r>
        <w:t xml:space="preserve"> </w:t>
      </w:r>
      <w:proofErr w:type="spellStart"/>
      <w:r>
        <w:t>schoepffen</w:t>
      </w:r>
      <w:proofErr w:type="spellEnd"/>
      <w:r>
        <w:t xml:space="preserve">? das: das </w:t>
      </w:r>
      <w:proofErr w:type="spellStart"/>
      <w:r>
        <w:t>new</w:t>
      </w:r>
      <w:proofErr w:type="spellEnd"/>
      <w:r>
        <w:t xml:space="preserve"> </w:t>
      </w:r>
      <w:proofErr w:type="spellStart"/>
      <w:r>
        <w:t>testament</w:t>
      </w:r>
      <w:proofErr w:type="spellEnd"/>
      <w:r>
        <w:t xml:space="preserve"> ist im blutt / der Kelch ist im blutt / Denn der </w:t>
      </w:r>
      <w:proofErr w:type="spellStart"/>
      <w:r>
        <w:t>kelch</w:t>
      </w:r>
      <w:proofErr w:type="spellEnd"/>
      <w:r>
        <w:t xml:space="preserve"> ist ein </w:t>
      </w:r>
      <w:proofErr w:type="spellStart"/>
      <w:r>
        <w:t>new</w:t>
      </w:r>
      <w:proofErr w:type="spellEnd"/>
      <w:r>
        <w:t xml:space="preserve"> </w:t>
      </w:r>
      <w:proofErr w:type="spellStart"/>
      <w:r>
        <w:t>testament</w:t>
      </w:r>
      <w:proofErr w:type="spellEnd"/>
      <w:r>
        <w:t xml:space="preserve"> im </w:t>
      </w:r>
      <w:proofErr w:type="spellStart"/>
      <w:r>
        <w:t>blut</w:t>
      </w:r>
      <w:proofErr w:type="spellEnd"/>
      <w:r>
        <w:t xml:space="preserve">: </w:t>
      </w:r>
      <w:proofErr w:type="spellStart"/>
      <w:r>
        <w:t>volgt</w:t>
      </w:r>
      <w:proofErr w:type="spellEnd"/>
      <w:r>
        <w:t xml:space="preserve"> das nicht? nichte? </w:t>
      </w:r>
      <w:proofErr w:type="spellStart"/>
      <w:r>
        <w:t>volgt</w:t>
      </w:r>
      <w:proofErr w:type="spellEnd"/>
      <w:r>
        <w:t xml:space="preserve">? ey so </w:t>
      </w:r>
      <w:proofErr w:type="spellStart"/>
      <w:r>
        <w:t>sihestu</w:t>
      </w:r>
      <w:proofErr w:type="spellEnd"/>
      <w:r>
        <w:t xml:space="preserve"> das dir </w:t>
      </w:r>
      <w:proofErr w:type="spellStart"/>
      <w:r>
        <w:t>dise</w:t>
      </w:r>
      <w:proofErr w:type="spellEnd"/>
      <w:r>
        <w:t xml:space="preserve"> helle </w:t>
      </w:r>
      <w:proofErr w:type="spellStart"/>
      <w:r>
        <w:t>schrifft</w:t>
      </w:r>
      <w:proofErr w:type="spellEnd"/>
      <w:r>
        <w:t xml:space="preserve"> deinen </w:t>
      </w:r>
      <w:proofErr w:type="spellStart"/>
      <w:r>
        <w:t>grund</w:t>
      </w:r>
      <w:proofErr w:type="spellEnd"/>
      <w:r>
        <w:t xml:space="preserve"> </w:t>
      </w:r>
      <w:proofErr w:type="spellStart"/>
      <w:r>
        <w:t>umm</w:t>
      </w:r>
      <w:proofErr w:type="spellEnd"/>
      <w:r>
        <w:t xml:space="preserve"> </w:t>
      </w:r>
      <w:proofErr w:type="spellStart"/>
      <w:r>
        <w:t>würfft</w:t>
      </w:r>
      <w:proofErr w:type="spellEnd"/>
      <w:r>
        <w:t xml:space="preserve"> / und </w:t>
      </w:r>
      <w:proofErr w:type="spellStart"/>
      <w:r>
        <w:t>dsa</w:t>
      </w:r>
      <w:proofErr w:type="spellEnd"/>
      <w:r>
        <w:t xml:space="preserve"> </w:t>
      </w:r>
      <w:proofErr w:type="spellStart"/>
      <w:r>
        <w:t>blut</w:t>
      </w:r>
      <w:proofErr w:type="spellEnd"/>
      <w:r>
        <w:t xml:space="preserve"> </w:t>
      </w:r>
      <w:proofErr w:type="spellStart"/>
      <w:r>
        <w:t>auß</w:t>
      </w:r>
      <w:proofErr w:type="spellEnd"/>
      <w:r>
        <w:t xml:space="preserve"> dem </w:t>
      </w:r>
      <w:proofErr w:type="spellStart"/>
      <w:r>
        <w:t>kelch</w:t>
      </w:r>
      <w:proofErr w:type="spellEnd"/>
      <w:r>
        <w:t xml:space="preserve"> </w:t>
      </w:r>
      <w:proofErr w:type="spellStart"/>
      <w:r>
        <w:t>nymbt</w:t>
      </w:r>
      <w:proofErr w:type="spellEnd"/>
      <w:r>
        <w:t xml:space="preserve"> / </w:t>
      </w:r>
      <w:proofErr w:type="spellStart"/>
      <w:r>
        <w:t>wa</w:t>
      </w:r>
      <w:proofErr w:type="spellEnd"/>
      <w:r>
        <w:t xml:space="preserve"> nu ist die helle Sonne? Ist </w:t>
      </w:r>
      <w:proofErr w:type="spellStart"/>
      <w:r>
        <w:t>sy</w:t>
      </w:r>
      <w:proofErr w:type="spellEnd"/>
      <w:r>
        <w:t xml:space="preserve"> verblichen? ist </w:t>
      </w:r>
      <w:proofErr w:type="spellStart"/>
      <w:r>
        <w:t>sy</w:t>
      </w:r>
      <w:proofErr w:type="spellEnd"/>
      <w:r>
        <w:t xml:space="preserve"> finster worden? </w:t>
      </w:r>
      <w:proofErr w:type="spellStart"/>
      <w:r>
        <w:t>wa</w:t>
      </w:r>
      <w:proofErr w:type="spellEnd"/>
      <w:r>
        <w:t xml:space="preserve"> ist die </w:t>
      </w:r>
      <w:proofErr w:type="spellStart"/>
      <w:r>
        <w:t>donner</w:t>
      </w:r>
      <w:proofErr w:type="spellEnd"/>
      <w:r>
        <w:t xml:space="preserve"> </w:t>
      </w:r>
      <w:proofErr w:type="spellStart"/>
      <w:r>
        <w:t>axt</w:t>
      </w:r>
      <w:proofErr w:type="spellEnd"/>
      <w:r>
        <w:t xml:space="preserve">? Ich </w:t>
      </w:r>
      <w:proofErr w:type="spellStart"/>
      <w:r>
        <w:t>meyn</w:t>
      </w:r>
      <w:proofErr w:type="spellEnd"/>
      <w:r>
        <w:t xml:space="preserve"> </w:t>
      </w:r>
      <w:proofErr w:type="spellStart"/>
      <w:r>
        <w:t>sy</w:t>
      </w:r>
      <w:proofErr w:type="spellEnd"/>
      <w:r>
        <w:t xml:space="preserve"> sey ins Luthers </w:t>
      </w:r>
      <w:proofErr w:type="spellStart"/>
      <w:r>
        <w:t>lere</w:t>
      </w:r>
      <w:proofErr w:type="spellEnd"/>
      <w:r>
        <w:t xml:space="preserve"> </w:t>
      </w:r>
      <w:proofErr w:type="spellStart"/>
      <w:r>
        <w:t>unn</w:t>
      </w:r>
      <w:proofErr w:type="spellEnd"/>
      <w:r>
        <w:t xml:space="preserve"> </w:t>
      </w:r>
      <w:proofErr w:type="spellStart"/>
      <w:r>
        <w:t>trew</w:t>
      </w:r>
      <w:proofErr w:type="spellEnd"/>
      <w:r>
        <w:t xml:space="preserve"> gefallen / </w:t>
      </w:r>
      <w:proofErr w:type="spellStart"/>
      <w:r>
        <w:t>unnd</w:t>
      </w:r>
      <w:proofErr w:type="spellEnd"/>
      <w:r>
        <w:t xml:space="preserve"> hab </w:t>
      </w:r>
      <w:proofErr w:type="spellStart"/>
      <w:r>
        <w:t>grund</w:t>
      </w:r>
      <w:proofErr w:type="spellEnd"/>
      <w:r>
        <w:t xml:space="preserve"> und </w:t>
      </w:r>
      <w:proofErr w:type="spellStart"/>
      <w:r>
        <w:t>baw</w:t>
      </w:r>
      <w:proofErr w:type="spellEnd"/>
      <w:r>
        <w:t xml:space="preserve"> in einen </w:t>
      </w:r>
      <w:proofErr w:type="spellStart"/>
      <w:r>
        <w:t>hauffen</w:t>
      </w:r>
      <w:proofErr w:type="spellEnd"/>
      <w:r>
        <w:t xml:space="preserve"> geschlagen / und er </w:t>
      </w:r>
      <w:proofErr w:type="spellStart"/>
      <w:r>
        <w:t>wardte</w:t>
      </w:r>
      <w:proofErr w:type="spellEnd"/>
      <w:r>
        <w:t xml:space="preserve"> das </w:t>
      </w:r>
      <w:proofErr w:type="spellStart"/>
      <w:r>
        <w:t>sy</w:t>
      </w:r>
      <w:proofErr w:type="spellEnd"/>
      <w:r>
        <w:t xml:space="preserve"> </w:t>
      </w:r>
      <w:proofErr w:type="spellStart"/>
      <w:r>
        <w:t>jm</w:t>
      </w:r>
      <w:proofErr w:type="spellEnd"/>
      <w:r>
        <w:t xml:space="preserve"> nicht </w:t>
      </w:r>
      <w:proofErr w:type="spellStart"/>
      <w:r>
        <w:t>auff</w:t>
      </w:r>
      <w:proofErr w:type="spellEnd"/>
      <w:r>
        <w:t xml:space="preserve"> </w:t>
      </w:r>
      <w:proofErr w:type="spellStart"/>
      <w:r>
        <w:t>seynen</w:t>
      </w:r>
      <w:proofErr w:type="spellEnd"/>
      <w:r>
        <w:t xml:space="preserve"> </w:t>
      </w:r>
      <w:proofErr w:type="spellStart"/>
      <w:r>
        <w:t>kopff</w:t>
      </w:r>
      <w:proofErr w:type="spellEnd"/>
      <w:r>
        <w:t xml:space="preserve"> fall / </w:t>
      </w:r>
      <w:proofErr w:type="spellStart"/>
      <w:r>
        <w:t>solliche</w:t>
      </w:r>
      <w:proofErr w:type="spellEnd"/>
      <w:r>
        <w:t xml:space="preserve"> </w:t>
      </w:r>
      <w:proofErr w:type="spellStart"/>
      <w:r>
        <w:t>wetter</w:t>
      </w:r>
      <w:proofErr w:type="spellEnd"/>
      <w:r>
        <w:t xml:space="preserve"> </w:t>
      </w:r>
      <w:proofErr w:type="spellStart"/>
      <w:r>
        <w:t>verhengt</w:t>
      </w:r>
      <w:proofErr w:type="spellEnd"/>
      <w:r>
        <w:t xml:space="preserve"> </w:t>
      </w:r>
      <w:proofErr w:type="spellStart"/>
      <w:r>
        <w:t>gott</w:t>
      </w:r>
      <w:proofErr w:type="spellEnd"/>
      <w:r>
        <w:t xml:space="preserve"> / wann man </w:t>
      </w:r>
      <w:proofErr w:type="spellStart"/>
      <w:r>
        <w:t>undanckbar</w:t>
      </w:r>
      <w:proofErr w:type="spellEnd"/>
      <w:r>
        <w:t xml:space="preserve"> seyn will / Da </w:t>
      </w:r>
      <w:proofErr w:type="spellStart"/>
      <w:r>
        <w:t>wirdt</w:t>
      </w:r>
      <w:proofErr w:type="spellEnd"/>
      <w:r>
        <w:t xml:space="preserve"> der </w:t>
      </w:r>
      <w:proofErr w:type="spellStart"/>
      <w:r>
        <w:t>Billikan</w:t>
      </w:r>
      <w:proofErr w:type="spellEnd"/>
      <w:r>
        <w:t xml:space="preserve"> </w:t>
      </w:r>
      <w:proofErr w:type="spellStart"/>
      <w:r>
        <w:t>new</w:t>
      </w:r>
      <w:proofErr w:type="spellEnd"/>
      <w:r>
        <w:t xml:space="preserve"> </w:t>
      </w:r>
      <w:proofErr w:type="spellStart"/>
      <w:r>
        <w:t>blut</w:t>
      </w:r>
      <w:proofErr w:type="spellEnd"/>
      <w:r>
        <w:t xml:space="preserve"> </w:t>
      </w:r>
      <w:proofErr w:type="spellStart"/>
      <w:r>
        <w:t>außhacken</w:t>
      </w:r>
      <w:proofErr w:type="spellEnd"/>
      <w:r>
        <w:t xml:space="preserve"> / und ein </w:t>
      </w:r>
      <w:proofErr w:type="spellStart"/>
      <w:r>
        <w:t>blut</w:t>
      </w:r>
      <w:proofErr w:type="spellEnd"/>
      <w:r>
        <w:t xml:space="preserve"> erdichten / </w:t>
      </w:r>
      <w:proofErr w:type="spellStart"/>
      <w:r>
        <w:t>unnd</w:t>
      </w:r>
      <w:proofErr w:type="spellEnd"/>
      <w:r>
        <w:t xml:space="preserve"> in </w:t>
      </w:r>
      <w:proofErr w:type="spellStart"/>
      <w:r>
        <w:t>seynen</w:t>
      </w:r>
      <w:proofErr w:type="spellEnd"/>
      <w:r>
        <w:t xml:space="preserve"> Kelch bringen / </w:t>
      </w:r>
      <w:proofErr w:type="spellStart"/>
      <w:r>
        <w:t>auß</w:t>
      </w:r>
      <w:proofErr w:type="spellEnd"/>
      <w:r>
        <w:t xml:space="preserve"> einer </w:t>
      </w:r>
      <w:proofErr w:type="spellStart"/>
      <w:r>
        <w:t>newen</w:t>
      </w:r>
      <w:proofErr w:type="spellEnd"/>
      <w:r>
        <w:t xml:space="preserve"> </w:t>
      </w:r>
      <w:proofErr w:type="spellStart"/>
      <w:r>
        <w:t>Byblien</w:t>
      </w:r>
      <w:proofErr w:type="spellEnd"/>
      <w:r>
        <w:t xml:space="preserve"> das wider ein blutt des </w:t>
      </w:r>
      <w:proofErr w:type="spellStart"/>
      <w:r>
        <w:t>Newen</w:t>
      </w:r>
      <w:proofErr w:type="spellEnd"/>
      <w:r>
        <w:t xml:space="preserve"> Testamentes seyn / wider ein </w:t>
      </w:r>
      <w:proofErr w:type="spellStart"/>
      <w:r>
        <w:t>blut</w:t>
      </w:r>
      <w:proofErr w:type="spellEnd"/>
      <w:r>
        <w:t xml:space="preserve"> das zu </w:t>
      </w:r>
      <w:proofErr w:type="spellStart"/>
      <w:r>
        <w:t>ettwas</w:t>
      </w:r>
      <w:proofErr w:type="spellEnd"/>
      <w:r>
        <w:t xml:space="preserve"> nutz ist / Dann er will </w:t>
      </w:r>
      <w:proofErr w:type="spellStart"/>
      <w:r>
        <w:t>nit</w:t>
      </w:r>
      <w:proofErr w:type="spellEnd"/>
      <w:r>
        <w:t xml:space="preserve"> </w:t>
      </w:r>
      <w:proofErr w:type="spellStart"/>
      <w:r>
        <w:t>leyden</w:t>
      </w:r>
      <w:proofErr w:type="spellEnd"/>
      <w:r>
        <w:t xml:space="preserve"> das man also </w:t>
      </w:r>
      <w:proofErr w:type="spellStart"/>
      <w:r>
        <w:t>schleüßt</w:t>
      </w:r>
      <w:proofErr w:type="spellEnd"/>
      <w:r>
        <w:t xml:space="preserve"> / das blutt ist / durch </w:t>
      </w:r>
      <w:proofErr w:type="spellStart"/>
      <w:r>
        <w:t>dise</w:t>
      </w:r>
      <w:proofErr w:type="spellEnd"/>
      <w:r>
        <w:t xml:space="preserve"> </w:t>
      </w:r>
      <w:proofErr w:type="spellStart"/>
      <w:r>
        <w:t>unnd</w:t>
      </w:r>
      <w:proofErr w:type="spellEnd"/>
      <w:r>
        <w:t xml:space="preserve"> </w:t>
      </w:r>
      <w:proofErr w:type="spellStart"/>
      <w:r>
        <w:t>anndere</w:t>
      </w:r>
      <w:proofErr w:type="spellEnd"/>
      <w:r>
        <w:t xml:space="preserve"> </w:t>
      </w:r>
      <w:proofErr w:type="spellStart"/>
      <w:r>
        <w:t>schrifften</w:t>
      </w:r>
      <w:proofErr w:type="spellEnd"/>
      <w:r>
        <w:t xml:space="preserve"> nicht in dem </w:t>
      </w:r>
      <w:proofErr w:type="spellStart"/>
      <w:r>
        <w:t>kelch</w:t>
      </w:r>
      <w:proofErr w:type="spellEnd"/>
      <w:r>
        <w:t xml:space="preserve"> / </w:t>
      </w:r>
      <w:proofErr w:type="spellStart"/>
      <w:r>
        <w:t>darumb</w:t>
      </w:r>
      <w:proofErr w:type="spellEnd"/>
      <w:r>
        <w:t xml:space="preserve"> ist es nicht drinnen / </w:t>
      </w:r>
      <w:proofErr w:type="spellStart"/>
      <w:r>
        <w:t>wiewol</w:t>
      </w:r>
      <w:proofErr w:type="spellEnd"/>
      <w:r>
        <w:t xml:space="preserve"> er kein </w:t>
      </w:r>
      <w:proofErr w:type="spellStart"/>
      <w:r>
        <w:t>geschrift</w:t>
      </w:r>
      <w:proofErr w:type="spellEnd"/>
      <w:r>
        <w:t xml:space="preserve"> </w:t>
      </w:r>
      <w:proofErr w:type="spellStart"/>
      <w:r>
        <w:t>fürlegt</w:t>
      </w:r>
      <w:proofErr w:type="spellEnd"/>
      <w:r>
        <w:t xml:space="preserve"> / das des </w:t>
      </w:r>
      <w:proofErr w:type="spellStart"/>
      <w:r>
        <w:t>herren</w:t>
      </w:r>
      <w:proofErr w:type="spellEnd"/>
      <w:r>
        <w:t xml:space="preserve"> </w:t>
      </w:r>
      <w:proofErr w:type="spellStart"/>
      <w:r>
        <w:t>blut</w:t>
      </w:r>
      <w:proofErr w:type="spellEnd"/>
      <w:r>
        <w:t xml:space="preserve"> in dem </w:t>
      </w:r>
      <w:proofErr w:type="spellStart"/>
      <w:r>
        <w:t>kelch</w:t>
      </w:r>
      <w:proofErr w:type="spellEnd"/>
      <w:r>
        <w:t xml:space="preserve"> ist. </w:t>
      </w:r>
    </w:p>
    <w:p w14:paraId="7180A3A7" w14:textId="77777777" w:rsidR="003154BD" w:rsidRDefault="003154BD" w:rsidP="003154BD">
      <w:pPr>
        <w:pStyle w:val="StandardWeb"/>
      </w:pPr>
      <w:r>
        <w:t xml:space="preserve">Ich hab </w:t>
      </w:r>
      <w:proofErr w:type="spellStart"/>
      <w:r>
        <w:t>anfengklich</w:t>
      </w:r>
      <w:proofErr w:type="spellEnd"/>
      <w:r>
        <w:t xml:space="preserve"> die </w:t>
      </w:r>
      <w:proofErr w:type="spellStart"/>
      <w:r>
        <w:t>gnad</w:t>
      </w:r>
      <w:proofErr w:type="spellEnd"/>
      <w:r>
        <w:t xml:space="preserve"> </w:t>
      </w:r>
      <w:proofErr w:type="spellStart"/>
      <w:r>
        <w:t>Creützes</w:t>
      </w:r>
      <w:proofErr w:type="spellEnd"/>
      <w:r>
        <w:t xml:space="preserve"> gepredigt / die selbe haben etliche </w:t>
      </w:r>
      <w:proofErr w:type="spellStart"/>
      <w:r>
        <w:t>leyen</w:t>
      </w:r>
      <w:proofErr w:type="spellEnd"/>
      <w:r>
        <w:t xml:space="preserve"> so </w:t>
      </w:r>
      <w:proofErr w:type="spellStart"/>
      <w:r>
        <w:t>wol</w:t>
      </w:r>
      <w:proofErr w:type="spellEnd"/>
      <w:r>
        <w:t xml:space="preserve"> eingenommen / </w:t>
      </w:r>
      <w:proofErr w:type="spellStart"/>
      <w:r>
        <w:t>dz</w:t>
      </w:r>
      <w:proofErr w:type="spellEnd"/>
      <w:r>
        <w:t xml:space="preserve"> </w:t>
      </w:r>
      <w:proofErr w:type="spellStart"/>
      <w:r>
        <w:t>sy</w:t>
      </w:r>
      <w:proofErr w:type="spellEnd"/>
      <w:r>
        <w:t xml:space="preserve"> </w:t>
      </w:r>
      <w:proofErr w:type="spellStart"/>
      <w:r>
        <w:t>drauß</w:t>
      </w:r>
      <w:proofErr w:type="spellEnd"/>
      <w:r>
        <w:t xml:space="preserve"> </w:t>
      </w:r>
      <w:proofErr w:type="spellStart"/>
      <w:r>
        <w:t>schliessen</w:t>
      </w:r>
      <w:proofErr w:type="spellEnd"/>
      <w:r>
        <w:t xml:space="preserve"> / Christus </w:t>
      </w:r>
      <w:proofErr w:type="spellStart"/>
      <w:r>
        <w:t>mer</w:t>
      </w:r>
      <w:proofErr w:type="spellEnd"/>
      <w:r>
        <w:t xml:space="preserve"> </w:t>
      </w:r>
      <w:proofErr w:type="spellStart"/>
      <w:r>
        <w:t>jn</w:t>
      </w:r>
      <w:proofErr w:type="spellEnd"/>
      <w:r>
        <w:t xml:space="preserve"> dem Sacrament kein nutz / Noch </w:t>
      </w:r>
      <w:proofErr w:type="spellStart"/>
      <w:r>
        <w:t>diß</w:t>
      </w:r>
      <w:proofErr w:type="spellEnd"/>
      <w:r>
        <w:t xml:space="preserve"> </w:t>
      </w:r>
      <w:proofErr w:type="spellStart"/>
      <w:r>
        <w:t>schützerey</w:t>
      </w:r>
      <w:proofErr w:type="spellEnd"/>
      <w:r>
        <w:t xml:space="preserve"> (das die sonne alle ende </w:t>
      </w:r>
      <w:proofErr w:type="spellStart"/>
      <w:r>
        <w:t>scheyn</w:t>
      </w:r>
      <w:proofErr w:type="spellEnd"/>
      <w:r>
        <w:t xml:space="preserve"> / und Christus all enden nutz sey / fragten </w:t>
      </w:r>
      <w:proofErr w:type="spellStart"/>
      <w:r>
        <w:t>sy</w:t>
      </w:r>
      <w:proofErr w:type="spellEnd"/>
      <w:r>
        <w:t xml:space="preserve"> nichts / denn </w:t>
      </w:r>
      <w:proofErr w:type="spellStart"/>
      <w:r>
        <w:t>sy</w:t>
      </w:r>
      <w:proofErr w:type="spellEnd"/>
      <w:r>
        <w:t xml:space="preserve"> </w:t>
      </w:r>
      <w:proofErr w:type="spellStart"/>
      <w:r>
        <w:t>wißten</w:t>
      </w:r>
      <w:proofErr w:type="spellEnd"/>
      <w:r>
        <w:t xml:space="preserve"> von dem nutz des </w:t>
      </w:r>
      <w:proofErr w:type="spellStart"/>
      <w:r>
        <w:t>leyden</w:t>
      </w:r>
      <w:proofErr w:type="spellEnd"/>
      <w:r>
        <w:t xml:space="preserve"> Christi zu reden) Da </w:t>
      </w:r>
      <w:proofErr w:type="spellStart"/>
      <w:r>
        <w:t>solten</w:t>
      </w:r>
      <w:proofErr w:type="spellEnd"/>
      <w:r>
        <w:t xml:space="preserve"> </w:t>
      </w:r>
      <w:proofErr w:type="spellStart"/>
      <w:r>
        <w:t>unnsere</w:t>
      </w:r>
      <w:proofErr w:type="spellEnd"/>
      <w:r>
        <w:t xml:space="preserve"> Papisten sagen / was der </w:t>
      </w:r>
      <w:proofErr w:type="spellStart"/>
      <w:r>
        <w:t>leyb</w:t>
      </w:r>
      <w:proofErr w:type="spellEnd"/>
      <w:r>
        <w:t xml:space="preserve"> und das </w:t>
      </w:r>
      <w:proofErr w:type="spellStart"/>
      <w:r>
        <w:t>blut</w:t>
      </w:r>
      <w:proofErr w:type="spellEnd"/>
      <w:r>
        <w:t xml:space="preserve"> Christi im Sacrament schaffen / </w:t>
      </w:r>
      <w:proofErr w:type="spellStart"/>
      <w:r>
        <w:t>wa</w:t>
      </w:r>
      <w:proofErr w:type="spellEnd"/>
      <w:r>
        <w:t xml:space="preserve"> zu </w:t>
      </w:r>
      <w:proofErr w:type="spellStart"/>
      <w:r>
        <w:t>sy</w:t>
      </w:r>
      <w:proofErr w:type="spellEnd"/>
      <w:r>
        <w:t xml:space="preserve"> den </w:t>
      </w:r>
      <w:proofErr w:type="spellStart"/>
      <w:r>
        <w:t>entpfahern</w:t>
      </w:r>
      <w:proofErr w:type="spellEnd"/>
      <w:r>
        <w:t xml:space="preserve"> nutz </w:t>
      </w:r>
      <w:proofErr w:type="spellStart"/>
      <w:r>
        <w:t>seynd</w:t>
      </w:r>
      <w:proofErr w:type="spellEnd"/>
      <w:r>
        <w:t xml:space="preserve"> / So thun </w:t>
      </w:r>
      <w:proofErr w:type="spellStart"/>
      <w:r>
        <w:t>sy</w:t>
      </w:r>
      <w:proofErr w:type="spellEnd"/>
      <w:r>
        <w:t xml:space="preserve"> das so </w:t>
      </w:r>
      <w:proofErr w:type="spellStart"/>
      <w:r>
        <w:t>unbestendigklich</w:t>
      </w:r>
      <w:proofErr w:type="spellEnd"/>
      <w:r>
        <w:t xml:space="preserve"> / </w:t>
      </w:r>
      <w:proofErr w:type="spellStart"/>
      <w:r>
        <w:t>dz</w:t>
      </w:r>
      <w:proofErr w:type="spellEnd"/>
      <w:r>
        <w:t xml:space="preserve"> </w:t>
      </w:r>
      <w:proofErr w:type="spellStart"/>
      <w:r>
        <w:t>yederman</w:t>
      </w:r>
      <w:proofErr w:type="spellEnd"/>
      <w:r>
        <w:t xml:space="preserve"> schier anfacht zu </w:t>
      </w:r>
      <w:proofErr w:type="spellStart"/>
      <w:r>
        <w:t>zweyffeln</w:t>
      </w:r>
      <w:proofErr w:type="spellEnd"/>
      <w:r>
        <w:t xml:space="preserve"> / Ob Christus in dem Sacrament sey / Das </w:t>
      </w:r>
      <w:proofErr w:type="spellStart"/>
      <w:r>
        <w:t>solten</w:t>
      </w:r>
      <w:proofErr w:type="spellEnd"/>
      <w:r>
        <w:t xml:space="preserve"> nu unsere Papisten auch </w:t>
      </w:r>
      <w:proofErr w:type="spellStart"/>
      <w:r>
        <w:t>erweysen</w:t>
      </w:r>
      <w:proofErr w:type="spellEnd"/>
      <w:r>
        <w:t xml:space="preserve"> / das Christus in </w:t>
      </w:r>
      <w:proofErr w:type="spellStart"/>
      <w:r>
        <w:t>jrem</w:t>
      </w:r>
      <w:proofErr w:type="spellEnd"/>
      <w:r>
        <w:t xml:space="preserve"> Sacrament / Aber was </w:t>
      </w:r>
      <w:proofErr w:type="spellStart"/>
      <w:r>
        <w:t>sy</w:t>
      </w:r>
      <w:proofErr w:type="spellEnd"/>
      <w:r>
        <w:t xml:space="preserve"> thun </w:t>
      </w:r>
      <w:proofErr w:type="spellStart"/>
      <w:r>
        <w:t>dz</w:t>
      </w:r>
      <w:proofErr w:type="spellEnd"/>
      <w:r>
        <w:t xml:space="preserve"> </w:t>
      </w:r>
      <w:proofErr w:type="spellStart"/>
      <w:r>
        <w:t>scheynt</w:t>
      </w:r>
      <w:proofErr w:type="spellEnd"/>
      <w:r>
        <w:t xml:space="preserve"> </w:t>
      </w:r>
      <w:proofErr w:type="spellStart"/>
      <w:r>
        <w:t>auß</w:t>
      </w:r>
      <w:proofErr w:type="spellEnd"/>
      <w:r>
        <w:t xml:space="preserve"> unser </w:t>
      </w:r>
      <w:proofErr w:type="spellStart"/>
      <w:r>
        <w:t>geschrift</w:t>
      </w:r>
      <w:proofErr w:type="spellEnd"/>
      <w:r>
        <w:t xml:space="preserve"> </w:t>
      </w:r>
      <w:proofErr w:type="spellStart"/>
      <w:r>
        <w:t>wol</w:t>
      </w:r>
      <w:proofErr w:type="spellEnd"/>
      <w:r>
        <w:t xml:space="preserve"> / die wir </w:t>
      </w:r>
      <w:proofErr w:type="spellStart"/>
      <w:r>
        <w:t>yetzt</w:t>
      </w:r>
      <w:proofErr w:type="spellEnd"/>
      <w:r>
        <w:t xml:space="preserve"> </w:t>
      </w:r>
      <w:proofErr w:type="spellStart"/>
      <w:r>
        <w:t>handlen</w:t>
      </w:r>
      <w:proofErr w:type="spellEnd"/>
      <w:r>
        <w:t xml:space="preserve"> / </w:t>
      </w:r>
      <w:proofErr w:type="spellStart"/>
      <w:r>
        <w:t>wenns</w:t>
      </w:r>
      <w:proofErr w:type="spellEnd"/>
      <w:r>
        <w:t xml:space="preserve"> mit schelten / </w:t>
      </w:r>
      <w:proofErr w:type="spellStart"/>
      <w:r>
        <w:t>lesteren</w:t>
      </w:r>
      <w:proofErr w:type="spellEnd"/>
      <w:r>
        <w:t xml:space="preserve"> / fluchen / verfluchen / verbanden / </w:t>
      </w:r>
      <w:proofErr w:type="spellStart"/>
      <w:r>
        <w:t>unn</w:t>
      </w:r>
      <w:proofErr w:type="spellEnd"/>
      <w:r>
        <w:t xml:space="preserve"> dem </w:t>
      </w:r>
      <w:proofErr w:type="spellStart"/>
      <w:r>
        <w:t>teuffel</w:t>
      </w:r>
      <w:proofErr w:type="spellEnd"/>
      <w:r>
        <w:t xml:space="preserve"> geben / wer </w:t>
      </w:r>
      <w:proofErr w:type="spellStart"/>
      <w:r>
        <w:t>außgericht</w:t>
      </w:r>
      <w:proofErr w:type="spellEnd"/>
      <w:r>
        <w:t xml:space="preserve"> / so </w:t>
      </w:r>
      <w:proofErr w:type="spellStart"/>
      <w:r>
        <w:t>hetten</w:t>
      </w:r>
      <w:proofErr w:type="spellEnd"/>
      <w:r>
        <w:t xml:space="preserve"> </w:t>
      </w:r>
      <w:proofErr w:type="spellStart"/>
      <w:r>
        <w:t>sy</w:t>
      </w:r>
      <w:proofErr w:type="spellEnd"/>
      <w:r>
        <w:t xml:space="preserve"> </w:t>
      </w:r>
      <w:proofErr w:type="spellStart"/>
      <w:r>
        <w:t>jre</w:t>
      </w:r>
      <w:proofErr w:type="spellEnd"/>
      <w:r>
        <w:t xml:space="preserve"> </w:t>
      </w:r>
      <w:proofErr w:type="spellStart"/>
      <w:r>
        <w:t>sach</w:t>
      </w:r>
      <w:proofErr w:type="spellEnd"/>
      <w:r>
        <w:t xml:space="preserve"> </w:t>
      </w:r>
      <w:proofErr w:type="spellStart"/>
      <w:r>
        <w:t>bereyt</w:t>
      </w:r>
      <w:proofErr w:type="spellEnd"/>
      <w:r>
        <w:t xml:space="preserve"> erlangt / denn ich </w:t>
      </w:r>
      <w:proofErr w:type="spellStart"/>
      <w:r>
        <w:t>wolt</w:t>
      </w:r>
      <w:proofErr w:type="spellEnd"/>
      <w:r>
        <w:t xml:space="preserve"> </w:t>
      </w:r>
      <w:proofErr w:type="spellStart"/>
      <w:r>
        <w:t>jnen</w:t>
      </w:r>
      <w:proofErr w:type="spellEnd"/>
      <w:r>
        <w:t xml:space="preserve"> ungern </w:t>
      </w:r>
      <w:proofErr w:type="spellStart"/>
      <w:r>
        <w:t>auff</w:t>
      </w:r>
      <w:proofErr w:type="spellEnd"/>
      <w:r>
        <w:t xml:space="preserve"> </w:t>
      </w:r>
      <w:proofErr w:type="spellStart"/>
      <w:r>
        <w:t>jr</w:t>
      </w:r>
      <w:proofErr w:type="spellEnd"/>
      <w:r>
        <w:t xml:space="preserve"> </w:t>
      </w:r>
      <w:proofErr w:type="spellStart"/>
      <w:r>
        <w:t>spoetterey</w:t>
      </w:r>
      <w:proofErr w:type="spellEnd"/>
      <w:r>
        <w:t xml:space="preserve"> </w:t>
      </w:r>
      <w:proofErr w:type="spellStart"/>
      <w:r>
        <w:t>antwurten</w:t>
      </w:r>
      <w:proofErr w:type="spellEnd"/>
      <w:r>
        <w:t xml:space="preserve">. </w:t>
      </w:r>
    </w:p>
    <w:p w14:paraId="6F133134" w14:textId="77777777" w:rsidR="003154BD" w:rsidRDefault="003154BD" w:rsidP="003154BD">
      <w:pPr>
        <w:pStyle w:val="StandardWeb"/>
      </w:pPr>
      <w:r>
        <w:t xml:space="preserve">Das </w:t>
      </w:r>
      <w:proofErr w:type="spellStart"/>
      <w:r>
        <w:t>beger</w:t>
      </w:r>
      <w:proofErr w:type="spellEnd"/>
      <w:r>
        <w:t xml:space="preserve"> ich aber / das </w:t>
      </w:r>
      <w:proofErr w:type="spellStart"/>
      <w:r>
        <w:t>sy</w:t>
      </w:r>
      <w:proofErr w:type="spellEnd"/>
      <w:r>
        <w:t xml:space="preserve"> mich mit klarer / heller / und </w:t>
      </w:r>
      <w:proofErr w:type="spellStart"/>
      <w:r>
        <w:t>gewiser</w:t>
      </w:r>
      <w:proofErr w:type="spellEnd"/>
      <w:r>
        <w:t xml:space="preserve"> </w:t>
      </w:r>
      <w:proofErr w:type="spellStart"/>
      <w:r>
        <w:t>schrifft</w:t>
      </w:r>
      <w:proofErr w:type="spellEnd"/>
      <w:r>
        <w:t xml:space="preserve"> leeren / das / wie / und </w:t>
      </w:r>
      <w:proofErr w:type="spellStart"/>
      <w:r>
        <w:t>warumb</w:t>
      </w:r>
      <w:proofErr w:type="spellEnd"/>
      <w:r>
        <w:t xml:space="preserve"> Christus im Sacrament sey / wenn </w:t>
      </w:r>
      <w:proofErr w:type="spellStart"/>
      <w:r>
        <w:t>sy</w:t>
      </w:r>
      <w:proofErr w:type="spellEnd"/>
      <w:r>
        <w:t xml:space="preserve"> das </w:t>
      </w:r>
      <w:proofErr w:type="spellStart"/>
      <w:r>
        <w:t>theten</w:t>
      </w:r>
      <w:proofErr w:type="spellEnd"/>
      <w:r>
        <w:t xml:space="preserve"> / so </w:t>
      </w:r>
      <w:proofErr w:type="spellStart"/>
      <w:r>
        <w:t>wolt</w:t>
      </w:r>
      <w:proofErr w:type="spellEnd"/>
      <w:r>
        <w:t xml:space="preserve"> ich mich gern lassen </w:t>
      </w:r>
      <w:proofErr w:type="spellStart"/>
      <w:r>
        <w:t>weysen</w:t>
      </w:r>
      <w:proofErr w:type="spellEnd"/>
      <w:r>
        <w:t xml:space="preserve"> / so </w:t>
      </w:r>
      <w:proofErr w:type="spellStart"/>
      <w:r>
        <w:t>geren</w:t>
      </w:r>
      <w:proofErr w:type="spellEnd"/>
      <w:r>
        <w:t xml:space="preserve"> das man </w:t>
      </w:r>
      <w:proofErr w:type="spellStart"/>
      <w:r>
        <w:t>mercken</w:t>
      </w:r>
      <w:proofErr w:type="spellEnd"/>
      <w:r>
        <w:t xml:space="preserve"> sollt / das ich on schellten </w:t>
      </w:r>
      <w:proofErr w:type="spellStart"/>
      <w:r>
        <w:t>volgen</w:t>
      </w:r>
      <w:proofErr w:type="spellEnd"/>
      <w:r>
        <w:t xml:space="preserve"> </w:t>
      </w:r>
      <w:proofErr w:type="spellStart"/>
      <w:r>
        <w:t>wolt</w:t>
      </w:r>
      <w:proofErr w:type="spellEnd"/>
      <w:r>
        <w:t xml:space="preserve">. </w:t>
      </w:r>
    </w:p>
    <w:p w14:paraId="4E539BB0" w14:textId="77777777" w:rsidR="003154BD" w:rsidRDefault="003154BD" w:rsidP="003154BD">
      <w:pPr>
        <w:pStyle w:val="StandardWeb"/>
      </w:pPr>
      <w:r>
        <w:t xml:space="preserve">Was aber soll ich thun? Ich? der </w:t>
      </w:r>
      <w:proofErr w:type="spellStart"/>
      <w:r>
        <w:t>mitt</w:t>
      </w:r>
      <w:proofErr w:type="spellEnd"/>
      <w:r>
        <w:t xml:space="preserve"> </w:t>
      </w:r>
      <w:proofErr w:type="spellStart"/>
      <w:r>
        <w:t>obgemelter</w:t>
      </w:r>
      <w:proofErr w:type="spellEnd"/>
      <w:r>
        <w:t xml:space="preserve"> </w:t>
      </w:r>
      <w:proofErr w:type="spellStart"/>
      <w:r>
        <w:t>schrifft</w:t>
      </w:r>
      <w:proofErr w:type="spellEnd"/>
      <w:r>
        <w:t xml:space="preserve"> als </w:t>
      </w:r>
      <w:proofErr w:type="spellStart"/>
      <w:r>
        <w:t>mitt</w:t>
      </w:r>
      <w:proofErr w:type="spellEnd"/>
      <w:r>
        <w:t xml:space="preserve"> einer </w:t>
      </w:r>
      <w:proofErr w:type="spellStart"/>
      <w:r>
        <w:t>donner</w:t>
      </w:r>
      <w:proofErr w:type="spellEnd"/>
      <w:r>
        <w:t xml:space="preserve"> </w:t>
      </w:r>
      <w:proofErr w:type="spellStart"/>
      <w:r>
        <w:t>axt</w:t>
      </w:r>
      <w:proofErr w:type="spellEnd"/>
      <w:r>
        <w:t xml:space="preserve"> </w:t>
      </w:r>
      <w:proofErr w:type="spellStart"/>
      <w:r>
        <w:t>werd</w:t>
      </w:r>
      <w:proofErr w:type="spellEnd"/>
      <w:r>
        <w:t xml:space="preserve"> angegriffen / dem </w:t>
      </w:r>
      <w:proofErr w:type="spellStart"/>
      <w:r>
        <w:t>Teuffel</w:t>
      </w:r>
      <w:proofErr w:type="spellEnd"/>
      <w:r>
        <w:t xml:space="preserve"> zu </w:t>
      </w:r>
      <w:proofErr w:type="spellStart"/>
      <w:r>
        <w:t>geeygt</w:t>
      </w:r>
      <w:proofErr w:type="spellEnd"/>
      <w:r>
        <w:t xml:space="preserve">? </w:t>
      </w:r>
      <w:proofErr w:type="spellStart"/>
      <w:r>
        <w:t>Ich?`der</w:t>
      </w:r>
      <w:proofErr w:type="spellEnd"/>
      <w:r>
        <w:t xml:space="preserve"> ich doch </w:t>
      </w:r>
      <w:proofErr w:type="spellStart"/>
      <w:r>
        <w:t>anzeyg</w:t>
      </w:r>
      <w:proofErr w:type="spellEnd"/>
      <w:r>
        <w:t xml:space="preserve"> / </w:t>
      </w:r>
      <w:proofErr w:type="spellStart"/>
      <w:r>
        <w:t>dz</w:t>
      </w:r>
      <w:proofErr w:type="spellEnd"/>
      <w:r>
        <w:t xml:space="preserve"> </w:t>
      </w:r>
      <w:proofErr w:type="spellStart"/>
      <w:r>
        <w:t>dise</w:t>
      </w:r>
      <w:proofErr w:type="spellEnd"/>
      <w:r>
        <w:t xml:space="preserve"> </w:t>
      </w:r>
      <w:proofErr w:type="spellStart"/>
      <w:r>
        <w:t>geschrifft</w:t>
      </w:r>
      <w:proofErr w:type="spellEnd"/>
      <w:r>
        <w:t xml:space="preserve"> / Der </w:t>
      </w:r>
      <w:proofErr w:type="spellStart"/>
      <w:r>
        <w:t>kelch</w:t>
      </w:r>
      <w:proofErr w:type="spellEnd"/>
      <w:r>
        <w:t xml:space="preserve"> das New Testament etc. Das </w:t>
      </w:r>
      <w:proofErr w:type="spellStart"/>
      <w:r>
        <w:t>blut</w:t>
      </w:r>
      <w:proofErr w:type="spellEnd"/>
      <w:r>
        <w:t xml:space="preserve"> </w:t>
      </w:r>
      <w:proofErr w:type="spellStart"/>
      <w:r>
        <w:t>auß</w:t>
      </w:r>
      <w:proofErr w:type="spellEnd"/>
      <w:r>
        <w:t xml:space="preserve"> dem Kelch bringt </w:t>
      </w:r>
      <w:proofErr w:type="spellStart"/>
      <w:r>
        <w:t>unn</w:t>
      </w:r>
      <w:proofErr w:type="spellEnd"/>
      <w:r>
        <w:t xml:space="preserve"> einen verstand gibt / </w:t>
      </w:r>
      <w:proofErr w:type="spellStart"/>
      <w:r>
        <w:t>woelchen</w:t>
      </w:r>
      <w:proofErr w:type="spellEnd"/>
      <w:r>
        <w:t xml:space="preserve"> kein Bapst hat angenommen? was soll ich thun? Ich </w:t>
      </w:r>
      <w:proofErr w:type="spellStart"/>
      <w:r>
        <w:t>weyß</w:t>
      </w:r>
      <w:proofErr w:type="spellEnd"/>
      <w:r>
        <w:t xml:space="preserve"> </w:t>
      </w:r>
      <w:proofErr w:type="spellStart"/>
      <w:r>
        <w:t>dise</w:t>
      </w:r>
      <w:proofErr w:type="spellEnd"/>
      <w:r>
        <w:t xml:space="preserve"> </w:t>
      </w:r>
      <w:proofErr w:type="spellStart"/>
      <w:r>
        <w:t>nott</w:t>
      </w:r>
      <w:proofErr w:type="spellEnd"/>
      <w:r>
        <w:t xml:space="preserve"> </w:t>
      </w:r>
      <w:proofErr w:type="spellStart"/>
      <w:r>
        <w:t>nyemandt</w:t>
      </w:r>
      <w:proofErr w:type="spellEnd"/>
      <w:r>
        <w:t xml:space="preserve"> denn allein </w:t>
      </w:r>
      <w:proofErr w:type="spellStart"/>
      <w:r>
        <w:t>gott</w:t>
      </w:r>
      <w:proofErr w:type="spellEnd"/>
      <w:r>
        <w:t xml:space="preserve"> zu klagen. </w:t>
      </w:r>
    </w:p>
    <w:p w14:paraId="78889C41" w14:textId="77777777" w:rsidR="003154BD" w:rsidRDefault="003154BD" w:rsidP="003154BD">
      <w:pPr>
        <w:pStyle w:val="StandardWeb"/>
      </w:pPr>
      <w:r>
        <w:t xml:space="preserve">Das aber </w:t>
      </w:r>
      <w:proofErr w:type="spellStart"/>
      <w:r>
        <w:t>diser</w:t>
      </w:r>
      <w:proofErr w:type="spellEnd"/>
      <w:r>
        <w:t xml:space="preserve"> </w:t>
      </w:r>
      <w:proofErr w:type="spellStart"/>
      <w:r>
        <w:t>text</w:t>
      </w:r>
      <w:proofErr w:type="spellEnd"/>
      <w:r>
        <w:t xml:space="preserve"> / Der Kelch das </w:t>
      </w:r>
      <w:proofErr w:type="spellStart"/>
      <w:r>
        <w:t>new</w:t>
      </w:r>
      <w:proofErr w:type="spellEnd"/>
      <w:r>
        <w:t xml:space="preserve"> </w:t>
      </w:r>
      <w:proofErr w:type="spellStart"/>
      <w:r>
        <w:t>testament</w:t>
      </w:r>
      <w:proofErr w:type="spellEnd"/>
      <w:r>
        <w:t xml:space="preserve"> etc. das blutt nicht im Kelch erhalt / ist </w:t>
      </w:r>
      <w:proofErr w:type="spellStart"/>
      <w:r>
        <w:t>auff</w:t>
      </w:r>
      <w:proofErr w:type="spellEnd"/>
      <w:r>
        <w:t xml:space="preserve"> </w:t>
      </w:r>
      <w:proofErr w:type="spellStart"/>
      <w:r>
        <w:t>zwu</w:t>
      </w:r>
      <w:proofErr w:type="spellEnd"/>
      <w:r>
        <w:t xml:space="preserve"> </w:t>
      </w:r>
      <w:proofErr w:type="spellStart"/>
      <w:r>
        <w:t>weyß</w:t>
      </w:r>
      <w:proofErr w:type="spellEnd"/>
      <w:r>
        <w:t xml:space="preserve"> </w:t>
      </w:r>
      <w:proofErr w:type="spellStart"/>
      <w:r>
        <w:t>angezeygt</w:t>
      </w:r>
      <w:proofErr w:type="spellEnd"/>
      <w:r>
        <w:t xml:space="preserve"> / Ich will den </w:t>
      </w:r>
      <w:proofErr w:type="spellStart"/>
      <w:r>
        <w:t>text</w:t>
      </w:r>
      <w:proofErr w:type="spellEnd"/>
      <w:r>
        <w:t xml:space="preserve"> </w:t>
      </w:r>
      <w:proofErr w:type="spellStart"/>
      <w:r>
        <w:t>auffs</w:t>
      </w:r>
      <w:proofErr w:type="spellEnd"/>
      <w:r>
        <w:t xml:space="preserve"> dritt mal wenden </w:t>
      </w:r>
      <w:proofErr w:type="spellStart"/>
      <w:r>
        <w:t>unnd</w:t>
      </w:r>
      <w:proofErr w:type="spellEnd"/>
      <w:r>
        <w:t xml:space="preserve"> </w:t>
      </w:r>
      <w:proofErr w:type="spellStart"/>
      <w:r>
        <w:t>keren</w:t>
      </w:r>
      <w:proofErr w:type="spellEnd"/>
      <w:r>
        <w:t xml:space="preserve"> / also / Der Kelch ist dein blutt das New Testament / was </w:t>
      </w:r>
      <w:proofErr w:type="spellStart"/>
      <w:r>
        <w:t>volgt</w:t>
      </w:r>
      <w:proofErr w:type="spellEnd"/>
      <w:r>
        <w:t xml:space="preserve">? das: das blutt ist dein Kelch? </w:t>
      </w:r>
      <w:proofErr w:type="spellStart"/>
      <w:r>
        <w:t>Neyn</w:t>
      </w:r>
      <w:proofErr w:type="spellEnd"/>
      <w:r>
        <w:t xml:space="preserve">? denn das </w:t>
      </w:r>
      <w:proofErr w:type="spellStart"/>
      <w:r>
        <w:t>mueßte</w:t>
      </w:r>
      <w:proofErr w:type="spellEnd"/>
      <w:r>
        <w:t xml:space="preserve"> auch </w:t>
      </w:r>
      <w:proofErr w:type="spellStart"/>
      <w:r>
        <w:t>volgen</w:t>
      </w:r>
      <w:proofErr w:type="spellEnd"/>
      <w:r>
        <w:t xml:space="preserve"> / das blutt Christi ist </w:t>
      </w:r>
      <w:proofErr w:type="spellStart"/>
      <w:r>
        <w:t>inn</w:t>
      </w:r>
      <w:proofErr w:type="spellEnd"/>
      <w:r>
        <w:t xml:space="preserve"> dem Kelch ein New Testament / oder das </w:t>
      </w:r>
      <w:proofErr w:type="spellStart"/>
      <w:r>
        <w:t>blut</w:t>
      </w:r>
      <w:proofErr w:type="spellEnd"/>
      <w:r>
        <w:t xml:space="preserve"> ist durch den Kelch ein New </w:t>
      </w:r>
      <w:proofErr w:type="spellStart"/>
      <w:r>
        <w:t>testament</w:t>
      </w:r>
      <w:proofErr w:type="spellEnd"/>
      <w:r>
        <w:t xml:space="preserve"> das </w:t>
      </w:r>
      <w:proofErr w:type="spellStart"/>
      <w:r>
        <w:t>wurd</w:t>
      </w:r>
      <w:proofErr w:type="spellEnd"/>
      <w:r>
        <w:t xml:space="preserve"> zu mal </w:t>
      </w:r>
      <w:proofErr w:type="spellStart"/>
      <w:r>
        <w:t>wol</w:t>
      </w:r>
      <w:proofErr w:type="spellEnd"/>
      <w:r>
        <w:t xml:space="preserve"> </w:t>
      </w:r>
      <w:proofErr w:type="spellStart"/>
      <w:r>
        <w:t>lautten</w:t>
      </w:r>
      <w:proofErr w:type="spellEnd"/>
      <w:r>
        <w:t xml:space="preserve"> / das New Testament Christi / zu </w:t>
      </w:r>
      <w:proofErr w:type="spellStart"/>
      <w:r>
        <w:t>lesteren</w:t>
      </w:r>
      <w:proofErr w:type="spellEnd"/>
      <w:r>
        <w:t xml:space="preserve"> / </w:t>
      </w:r>
      <w:proofErr w:type="spellStart"/>
      <w:r>
        <w:t>wiewol</w:t>
      </w:r>
      <w:proofErr w:type="spellEnd"/>
      <w:r>
        <w:t xml:space="preserve"> des Luthers </w:t>
      </w:r>
      <w:proofErr w:type="spellStart"/>
      <w:r>
        <w:t>meynung</w:t>
      </w:r>
      <w:proofErr w:type="spellEnd"/>
      <w:r>
        <w:t xml:space="preserve"> </w:t>
      </w:r>
      <w:proofErr w:type="spellStart"/>
      <w:r>
        <w:t>ddarnach</w:t>
      </w:r>
      <w:proofErr w:type="spellEnd"/>
      <w:r>
        <w:t xml:space="preserve"> ringet / </w:t>
      </w:r>
      <w:proofErr w:type="spellStart"/>
      <w:r>
        <w:t>wenns</w:t>
      </w:r>
      <w:proofErr w:type="spellEnd"/>
      <w:r>
        <w:t xml:space="preserve"> </w:t>
      </w:r>
      <w:proofErr w:type="spellStart"/>
      <w:r>
        <w:t>jm</w:t>
      </w:r>
      <w:proofErr w:type="spellEnd"/>
      <w:r>
        <w:t xml:space="preserve"> geling / So </w:t>
      </w:r>
      <w:proofErr w:type="spellStart"/>
      <w:r>
        <w:t>bleybt</w:t>
      </w:r>
      <w:proofErr w:type="spellEnd"/>
      <w:r>
        <w:t xml:space="preserve"> abermals der </w:t>
      </w:r>
      <w:proofErr w:type="spellStart"/>
      <w:r>
        <w:t>verstandt</w:t>
      </w:r>
      <w:proofErr w:type="spellEnd"/>
      <w:r>
        <w:t xml:space="preserve"> / Der Kelch ist im blutt / </w:t>
      </w:r>
      <w:proofErr w:type="spellStart"/>
      <w:r>
        <w:t>versteet</w:t>
      </w:r>
      <w:proofErr w:type="spellEnd"/>
      <w:r>
        <w:t xml:space="preserve"> </w:t>
      </w:r>
      <w:proofErr w:type="spellStart"/>
      <w:r>
        <w:t>leyblich</w:t>
      </w:r>
      <w:proofErr w:type="spellEnd"/>
      <w:r>
        <w:t xml:space="preserve"> / denn die </w:t>
      </w:r>
      <w:proofErr w:type="spellStart"/>
      <w:r>
        <w:t>Baepst</w:t>
      </w:r>
      <w:proofErr w:type="spellEnd"/>
      <w:r>
        <w:t xml:space="preserve"> </w:t>
      </w:r>
      <w:proofErr w:type="spellStart"/>
      <w:r>
        <w:t>woellens</w:t>
      </w:r>
      <w:proofErr w:type="spellEnd"/>
      <w:r>
        <w:t xml:space="preserve"> blutt Christi </w:t>
      </w:r>
      <w:proofErr w:type="spellStart"/>
      <w:r>
        <w:t>leyblich</w:t>
      </w:r>
      <w:proofErr w:type="spellEnd"/>
      <w:r>
        <w:t xml:space="preserve"> </w:t>
      </w:r>
      <w:proofErr w:type="spellStart"/>
      <w:r>
        <w:t>inn</w:t>
      </w:r>
      <w:proofErr w:type="spellEnd"/>
      <w:r>
        <w:t xml:space="preserve"> Kelch haben / das aber </w:t>
      </w:r>
      <w:proofErr w:type="spellStart"/>
      <w:r>
        <w:t>nemend</w:t>
      </w:r>
      <w:proofErr w:type="spellEnd"/>
      <w:r>
        <w:t xml:space="preserve"> die </w:t>
      </w:r>
      <w:proofErr w:type="spellStart"/>
      <w:r>
        <w:t>Baepst</w:t>
      </w:r>
      <w:proofErr w:type="spellEnd"/>
      <w:r>
        <w:t xml:space="preserve"> </w:t>
      </w:r>
      <w:proofErr w:type="spellStart"/>
      <w:r>
        <w:t>nitt</w:t>
      </w:r>
      <w:proofErr w:type="spellEnd"/>
      <w:r>
        <w:t xml:space="preserve"> an / so </w:t>
      </w:r>
      <w:proofErr w:type="spellStart"/>
      <w:r>
        <w:t>nemen</w:t>
      </w:r>
      <w:proofErr w:type="spellEnd"/>
      <w:r>
        <w:t xml:space="preserve"> wir von </w:t>
      </w:r>
      <w:proofErr w:type="spellStart"/>
      <w:r>
        <w:t>droewmen</w:t>
      </w:r>
      <w:proofErr w:type="spellEnd"/>
      <w:r>
        <w:t xml:space="preserve"> noch weniger an. </w:t>
      </w:r>
    </w:p>
    <w:p w14:paraId="2BDF6A57" w14:textId="77777777" w:rsidR="003154BD" w:rsidRDefault="003154BD" w:rsidP="003154BD">
      <w:pPr>
        <w:pStyle w:val="StandardWeb"/>
      </w:pPr>
      <w:r>
        <w:t xml:space="preserve">Ich </w:t>
      </w:r>
      <w:proofErr w:type="spellStart"/>
      <w:r>
        <w:t>fürcht</w:t>
      </w:r>
      <w:proofErr w:type="spellEnd"/>
      <w:r>
        <w:t xml:space="preserve"> die </w:t>
      </w:r>
      <w:proofErr w:type="spellStart"/>
      <w:r>
        <w:t>Baepst</w:t>
      </w:r>
      <w:proofErr w:type="spellEnd"/>
      <w:r>
        <w:t xml:space="preserve"> werden </w:t>
      </w:r>
      <w:proofErr w:type="spellStart"/>
      <w:r>
        <w:t>jren</w:t>
      </w:r>
      <w:proofErr w:type="spellEnd"/>
      <w:r>
        <w:t xml:space="preserve"> stand verlieren / wie </w:t>
      </w:r>
      <w:proofErr w:type="spellStart"/>
      <w:r>
        <w:t>seer</w:t>
      </w:r>
      <w:proofErr w:type="spellEnd"/>
      <w:r>
        <w:t xml:space="preserve"> </w:t>
      </w:r>
      <w:proofErr w:type="spellStart"/>
      <w:r>
        <w:t>sy</w:t>
      </w:r>
      <w:proofErr w:type="spellEnd"/>
      <w:r>
        <w:t xml:space="preserve"> zürnen / </w:t>
      </w:r>
      <w:proofErr w:type="spellStart"/>
      <w:r>
        <w:t>Bochen</w:t>
      </w:r>
      <w:proofErr w:type="spellEnd"/>
      <w:r>
        <w:t xml:space="preserve"> und </w:t>
      </w:r>
      <w:proofErr w:type="spellStart"/>
      <w:r>
        <w:t>schreyben</w:t>
      </w:r>
      <w:proofErr w:type="spellEnd"/>
      <w:r>
        <w:t xml:space="preserve"> / verfluchen / </w:t>
      </w:r>
      <w:proofErr w:type="spellStart"/>
      <w:r>
        <w:t>vermaledeyen</w:t>
      </w:r>
      <w:proofErr w:type="spellEnd"/>
      <w:r>
        <w:t xml:space="preserve">. </w:t>
      </w:r>
    </w:p>
    <w:p w14:paraId="34FF67D8" w14:textId="77777777" w:rsidR="003154BD" w:rsidRDefault="003154BD" w:rsidP="003154BD">
      <w:pPr>
        <w:pStyle w:val="StandardWeb"/>
      </w:pPr>
      <w:proofErr w:type="spellStart"/>
      <w:r>
        <w:t>Auff</w:t>
      </w:r>
      <w:proofErr w:type="spellEnd"/>
      <w:r>
        <w:t xml:space="preserve"> </w:t>
      </w:r>
      <w:proofErr w:type="spellStart"/>
      <w:r>
        <w:t>disen</w:t>
      </w:r>
      <w:proofErr w:type="spellEnd"/>
      <w:r>
        <w:t xml:space="preserve"> </w:t>
      </w:r>
      <w:proofErr w:type="spellStart"/>
      <w:r>
        <w:t>Artickel</w:t>
      </w:r>
      <w:proofErr w:type="spellEnd"/>
      <w:r>
        <w:t xml:space="preserve"> muß ich den Christen zu erkennen geben / das das </w:t>
      </w:r>
      <w:proofErr w:type="spellStart"/>
      <w:r>
        <w:t>blut</w:t>
      </w:r>
      <w:proofErr w:type="spellEnd"/>
      <w:r>
        <w:t xml:space="preserve"> Christi ein </w:t>
      </w:r>
      <w:proofErr w:type="spellStart"/>
      <w:r>
        <w:t>warhafftig</w:t>
      </w:r>
      <w:proofErr w:type="spellEnd"/>
      <w:r>
        <w:t xml:space="preserve"> </w:t>
      </w:r>
      <w:proofErr w:type="spellStart"/>
      <w:r>
        <w:t>tranck</w:t>
      </w:r>
      <w:proofErr w:type="spellEnd"/>
      <w:r>
        <w:t xml:space="preserve"> ist Johan. 6. Den selben </w:t>
      </w:r>
      <w:proofErr w:type="spellStart"/>
      <w:r>
        <w:t>tranck</w:t>
      </w:r>
      <w:proofErr w:type="spellEnd"/>
      <w:r>
        <w:t xml:space="preserve"> soll kein Christ </w:t>
      </w:r>
      <w:proofErr w:type="spellStart"/>
      <w:r>
        <w:t>leyblich</w:t>
      </w:r>
      <w:proofErr w:type="spellEnd"/>
      <w:r>
        <w:t xml:space="preserve"> </w:t>
      </w:r>
      <w:proofErr w:type="spellStart"/>
      <w:r>
        <w:t>trincken</w:t>
      </w:r>
      <w:proofErr w:type="spellEnd"/>
      <w:r>
        <w:t xml:space="preserve"> / das ist / mit maul </w:t>
      </w:r>
      <w:proofErr w:type="spellStart"/>
      <w:r>
        <w:t>unnd</w:t>
      </w:r>
      <w:proofErr w:type="spellEnd"/>
      <w:r>
        <w:t xml:space="preserve"> bauch / denn also wer das blutt Christi </w:t>
      </w:r>
      <w:proofErr w:type="spellStart"/>
      <w:r>
        <w:t>keyn</w:t>
      </w:r>
      <w:proofErr w:type="spellEnd"/>
      <w:r>
        <w:t xml:space="preserve"> </w:t>
      </w:r>
      <w:proofErr w:type="spellStart"/>
      <w:r>
        <w:t>warhafftiger</w:t>
      </w:r>
      <w:proofErr w:type="spellEnd"/>
      <w:r>
        <w:t xml:space="preserve"> </w:t>
      </w:r>
      <w:proofErr w:type="spellStart"/>
      <w:r>
        <w:t>tranck</w:t>
      </w:r>
      <w:proofErr w:type="spellEnd"/>
      <w:r>
        <w:t xml:space="preserve"> / </w:t>
      </w:r>
      <w:proofErr w:type="spellStart"/>
      <w:r>
        <w:t>Sonder</w:t>
      </w:r>
      <w:proofErr w:type="spellEnd"/>
      <w:r>
        <w:t xml:space="preserve"> </w:t>
      </w:r>
      <w:proofErr w:type="spellStart"/>
      <w:r>
        <w:t>mitt</w:t>
      </w:r>
      <w:proofErr w:type="spellEnd"/>
      <w:r>
        <w:t xml:space="preserve"> dem </w:t>
      </w:r>
      <w:proofErr w:type="spellStart"/>
      <w:r>
        <w:t>hertzen</w:t>
      </w:r>
      <w:proofErr w:type="spellEnd"/>
      <w:r>
        <w:t xml:space="preserve"> im glauben / </w:t>
      </w:r>
      <w:proofErr w:type="spellStart"/>
      <w:r>
        <w:t>woelcher</w:t>
      </w:r>
      <w:proofErr w:type="spellEnd"/>
      <w:r>
        <w:t xml:space="preserve"> das blutt Christi am </w:t>
      </w:r>
      <w:proofErr w:type="spellStart"/>
      <w:r>
        <w:t>Creütz</w:t>
      </w:r>
      <w:proofErr w:type="spellEnd"/>
      <w:r>
        <w:t xml:space="preserve"> vergossen </w:t>
      </w:r>
      <w:proofErr w:type="spellStart"/>
      <w:r>
        <w:t>wol</w:t>
      </w:r>
      <w:proofErr w:type="spellEnd"/>
      <w:r>
        <w:t xml:space="preserve"> erkennt / der </w:t>
      </w:r>
      <w:proofErr w:type="spellStart"/>
      <w:r>
        <w:t>trinckt</w:t>
      </w:r>
      <w:proofErr w:type="spellEnd"/>
      <w:r>
        <w:t xml:space="preserve"> </w:t>
      </w:r>
      <w:proofErr w:type="spellStart"/>
      <w:r>
        <w:t>wol</w:t>
      </w:r>
      <w:proofErr w:type="spellEnd"/>
      <w:r>
        <w:t xml:space="preserve"> / </w:t>
      </w:r>
      <w:proofErr w:type="spellStart"/>
      <w:r>
        <w:t>unnd</w:t>
      </w:r>
      <w:proofErr w:type="spellEnd"/>
      <w:r>
        <w:t xml:space="preserve"> seyn </w:t>
      </w:r>
      <w:proofErr w:type="spellStart"/>
      <w:r>
        <w:t>durst</w:t>
      </w:r>
      <w:proofErr w:type="spellEnd"/>
      <w:r>
        <w:t xml:space="preserve"> </w:t>
      </w:r>
      <w:proofErr w:type="spellStart"/>
      <w:r>
        <w:t>wirdt</w:t>
      </w:r>
      <w:proofErr w:type="spellEnd"/>
      <w:r>
        <w:t xml:space="preserve"> </w:t>
      </w:r>
      <w:proofErr w:type="spellStart"/>
      <w:r>
        <w:t>jm</w:t>
      </w:r>
      <w:proofErr w:type="spellEnd"/>
      <w:r>
        <w:t xml:space="preserve"> </w:t>
      </w:r>
      <w:proofErr w:type="spellStart"/>
      <w:r>
        <w:t>gelescht</w:t>
      </w:r>
      <w:proofErr w:type="spellEnd"/>
      <w:r>
        <w:t xml:space="preserve"> / wie Christus sagt / </w:t>
      </w:r>
      <w:proofErr w:type="spellStart"/>
      <w:r>
        <w:t>woelcher</w:t>
      </w:r>
      <w:proofErr w:type="spellEnd"/>
      <w:r>
        <w:t xml:space="preserve"> an mich glaubt / den </w:t>
      </w:r>
      <w:proofErr w:type="spellStart"/>
      <w:r>
        <w:t>wirdt</w:t>
      </w:r>
      <w:proofErr w:type="spellEnd"/>
      <w:r>
        <w:t xml:space="preserve"> nicht dürsten in </w:t>
      </w:r>
      <w:proofErr w:type="spellStart"/>
      <w:r>
        <w:t>ewigkeit</w:t>
      </w:r>
      <w:proofErr w:type="spellEnd"/>
      <w:r>
        <w:t xml:space="preserve"> Johan. 6. </w:t>
      </w:r>
    </w:p>
    <w:p w14:paraId="453F93F3" w14:textId="77777777" w:rsidR="003154BD" w:rsidRDefault="003154BD" w:rsidP="003154BD">
      <w:pPr>
        <w:pStyle w:val="StandardWeb"/>
      </w:pPr>
      <w:r>
        <w:t xml:space="preserve">Gern </w:t>
      </w:r>
      <w:proofErr w:type="spellStart"/>
      <w:r>
        <w:t>woelt</w:t>
      </w:r>
      <w:proofErr w:type="spellEnd"/>
      <w:r>
        <w:t xml:space="preserve"> ich wissen / nach was die </w:t>
      </w:r>
      <w:proofErr w:type="spellStart"/>
      <w:r>
        <w:t>gottfoerchtige</w:t>
      </w:r>
      <w:proofErr w:type="spellEnd"/>
      <w:r>
        <w:t xml:space="preserve"> </w:t>
      </w:r>
      <w:proofErr w:type="spellStart"/>
      <w:r>
        <w:t>durst</w:t>
      </w:r>
      <w:proofErr w:type="spellEnd"/>
      <w:r>
        <w:t xml:space="preserve"> haben / haben nicht </w:t>
      </w:r>
      <w:proofErr w:type="spellStart"/>
      <w:r>
        <w:t>durst</w:t>
      </w:r>
      <w:proofErr w:type="spellEnd"/>
      <w:r>
        <w:t xml:space="preserve"> nach der </w:t>
      </w:r>
      <w:proofErr w:type="spellStart"/>
      <w:r>
        <w:t>gerechtigkeit</w:t>
      </w:r>
      <w:proofErr w:type="spellEnd"/>
      <w:r>
        <w:t xml:space="preserve">? was ist </w:t>
      </w:r>
      <w:proofErr w:type="spellStart"/>
      <w:r>
        <w:t>gerechtigkeit</w:t>
      </w:r>
      <w:proofErr w:type="spellEnd"/>
      <w:r>
        <w:t xml:space="preserve"> der </w:t>
      </w:r>
      <w:proofErr w:type="spellStart"/>
      <w:r>
        <w:t>gottfoerchtigen</w:t>
      </w:r>
      <w:proofErr w:type="spellEnd"/>
      <w:r>
        <w:t xml:space="preserve">? ist es nicht der glaub und das </w:t>
      </w:r>
      <w:proofErr w:type="spellStart"/>
      <w:r>
        <w:t>erkenntnuß</w:t>
      </w:r>
      <w:proofErr w:type="spellEnd"/>
      <w:r>
        <w:t xml:space="preserve"> / das der die </w:t>
      </w:r>
      <w:proofErr w:type="spellStart"/>
      <w:r>
        <w:t>vile</w:t>
      </w:r>
      <w:proofErr w:type="spellEnd"/>
      <w:r>
        <w:t xml:space="preserve"> </w:t>
      </w:r>
      <w:proofErr w:type="spellStart"/>
      <w:r>
        <w:t>sünde</w:t>
      </w:r>
      <w:proofErr w:type="spellEnd"/>
      <w:r>
        <w:t xml:space="preserve"> </w:t>
      </w:r>
      <w:proofErr w:type="spellStart"/>
      <w:r>
        <w:t>abweschet</w:t>
      </w:r>
      <w:proofErr w:type="spellEnd"/>
      <w:r>
        <w:t xml:space="preserve">. </w:t>
      </w:r>
      <w:proofErr w:type="spellStart"/>
      <w:r>
        <w:t>Esaie</w:t>
      </w:r>
      <w:proofErr w:type="spellEnd"/>
      <w:r>
        <w:t xml:space="preserve"> am 53. 1. Johan. 1. </w:t>
      </w:r>
    </w:p>
    <w:p w14:paraId="331B99E2" w14:textId="77777777" w:rsidR="003154BD" w:rsidRDefault="003154BD" w:rsidP="003154BD">
      <w:pPr>
        <w:pStyle w:val="StandardWeb"/>
      </w:pPr>
      <w:r>
        <w:t xml:space="preserve">Ist die </w:t>
      </w:r>
      <w:proofErr w:type="spellStart"/>
      <w:r>
        <w:t>vergebung</w:t>
      </w:r>
      <w:proofErr w:type="spellEnd"/>
      <w:r>
        <w:t xml:space="preserve"> der </w:t>
      </w:r>
      <w:proofErr w:type="spellStart"/>
      <w:r>
        <w:t>sünden</w:t>
      </w:r>
      <w:proofErr w:type="spellEnd"/>
      <w:r>
        <w:t xml:space="preserve"> nicht die </w:t>
      </w:r>
      <w:proofErr w:type="spellStart"/>
      <w:r>
        <w:t>saeligkeit</w:t>
      </w:r>
      <w:proofErr w:type="spellEnd"/>
      <w:r>
        <w:t xml:space="preserve"> / der </w:t>
      </w:r>
      <w:proofErr w:type="spellStart"/>
      <w:r>
        <w:t>glaubigen</w:t>
      </w:r>
      <w:proofErr w:type="spellEnd"/>
      <w:r>
        <w:t xml:space="preserve"> / laß die Paulum Romanos am 3. </w:t>
      </w:r>
      <w:proofErr w:type="spellStart"/>
      <w:r>
        <w:t>Antwurten</w:t>
      </w:r>
      <w:proofErr w:type="spellEnd"/>
      <w:r>
        <w:t xml:space="preserve"> / </w:t>
      </w:r>
      <w:proofErr w:type="spellStart"/>
      <w:r>
        <w:t>unnd</w:t>
      </w:r>
      <w:proofErr w:type="spellEnd"/>
      <w:r>
        <w:t xml:space="preserve"> Roma. am 8. </w:t>
      </w:r>
    </w:p>
    <w:p w14:paraId="44EB4D51" w14:textId="77777777" w:rsidR="003154BD" w:rsidRDefault="003154BD" w:rsidP="003154BD">
      <w:pPr>
        <w:pStyle w:val="StandardWeb"/>
      </w:pPr>
      <w:r>
        <w:t xml:space="preserve">So muß das der </w:t>
      </w:r>
      <w:proofErr w:type="spellStart"/>
      <w:r>
        <w:t>grund</w:t>
      </w:r>
      <w:proofErr w:type="spellEnd"/>
      <w:r>
        <w:t xml:space="preserve"> der durstigen nach der </w:t>
      </w:r>
      <w:proofErr w:type="spellStart"/>
      <w:r>
        <w:t>gerechtigkeit</w:t>
      </w:r>
      <w:proofErr w:type="spellEnd"/>
      <w:r>
        <w:t xml:space="preserve"> seyn / das </w:t>
      </w:r>
      <w:proofErr w:type="spellStart"/>
      <w:r>
        <w:t>ettliche</w:t>
      </w:r>
      <w:proofErr w:type="spellEnd"/>
      <w:r>
        <w:t xml:space="preserve"> </w:t>
      </w:r>
      <w:proofErr w:type="spellStart"/>
      <w:r>
        <w:t>jre</w:t>
      </w:r>
      <w:proofErr w:type="spellEnd"/>
      <w:r>
        <w:t xml:space="preserve"> </w:t>
      </w:r>
      <w:proofErr w:type="spellStart"/>
      <w:r>
        <w:t>sünd</w:t>
      </w:r>
      <w:proofErr w:type="spellEnd"/>
      <w:r>
        <w:t xml:space="preserve"> </w:t>
      </w:r>
      <w:proofErr w:type="spellStart"/>
      <w:r>
        <w:t>fülen</w:t>
      </w:r>
      <w:proofErr w:type="spellEnd"/>
      <w:r>
        <w:t xml:space="preserve"> / </w:t>
      </w:r>
      <w:proofErr w:type="spellStart"/>
      <w:r>
        <w:t>unnd</w:t>
      </w:r>
      <w:proofErr w:type="spellEnd"/>
      <w:r>
        <w:t xml:space="preserve"> dürsten nach </w:t>
      </w:r>
      <w:proofErr w:type="spellStart"/>
      <w:r>
        <w:t>gewiser</w:t>
      </w:r>
      <w:proofErr w:type="spellEnd"/>
      <w:r>
        <w:t xml:space="preserve"> </w:t>
      </w:r>
      <w:proofErr w:type="spellStart"/>
      <w:r>
        <w:t>vergebung</w:t>
      </w:r>
      <w:proofErr w:type="spellEnd"/>
      <w:r>
        <w:t xml:space="preserve"> / denn Gott </w:t>
      </w:r>
      <w:proofErr w:type="spellStart"/>
      <w:r>
        <w:t>hatts</w:t>
      </w:r>
      <w:proofErr w:type="spellEnd"/>
      <w:r>
        <w:t xml:space="preserve"> </w:t>
      </w:r>
      <w:proofErr w:type="spellStart"/>
      <w:r>
        <w:t>jn</w:t>
      </w:r>
      <w:proofErr w:type="spellEnd"/>
      <w:r>
        <w:t xml:space="preserve"> offenbaret / das einer durch seyn </w:t>
      </w:r>
      <w:proofErr w:type="spellStart"/>
      <w:r>
        <w:t>blut</w:t>
      </w:r>
      <w:proofErr w:type="spellEnd"/>
      <w:r>
        <w:t xml:space="preserve"> </w:t>
      </w:r>
      <w:proofErr w:type="spellStart"/>
      <w:r>
        <w:t>vergiessen</w:t>
      </w:r>
      <w:proofErr w:type="spellEnd"/>
      <w:r>
        <w:t xml:space="preserve"> </w:t>
      </w:r>
      <w:proofErr w:type="spellStart"/>
      <w:r>
        <w:t>wurd</w:t>
      </w:r>
      <w:proofErr w:type="spellEnd"/>
      <w:r>
        <w:t xml:space="preserve"> / sichere </w:t>
      </w:r>
      <w:proofErr w:type="spellStart"/>
      <w:r>
        <w:t>vergebung</w:t>
      </w:r>
      <w:proofErr w:type="spellEnd"/>
      <w:r>
        <w:t xml:space="preserve"> der </w:t>
      </w:r>
      <w:proofErr w:type="spellStart"/>
      <w:r>
        <w:t>sünden</w:t>
      </w:r>
      <w:proofErr w:type="spellEnd"/>
      <w:r>
        <w:t xml:space="preserve"> geben </w:t>
      </w:r>
      <w:proofErr w:type="spellStart"/>
      <w:r>
        <w:t>reychlich</w:t>
      </w:r>
      <w:proofErr w:type="spellEnd"/>
      <w:r>
        <w:t xml:space="preserve"> / </w:t>
      </w:r>
      <w:proofErr w:type="spellStart"/>
      <w:r>
        <w:t>volkomlich</w:t>
      </w:r>
      <w:proofErr w:type="spellEnd"/>
      <w:r>
        <w:t xml:space="preserve"> / </w:t>
      </w:r>
      <w:proofErr w:type="spellStart"/>
      <w:r>
        <w:t>unn</w:t>
      </w:r>
      <w:proofErr w:type="spellEnd"/>
      <w:r>
        <w:t xml:space="preserve"> </w:t>
      </w:r>
      <w:proofErr w:type="spellStart"/>
      <w:r>
        <w:t>gnugsam</w:t>
      </w:r>
      <w:proofErr w:type="spellEnd"/>
      <w:r>
        <w:t xml:space="preserve"> mit </w:t>
      </w:r>
      <w:proofErr w:type="spellStart"/>
      <w:r>
        <w:t>volkomlicher</w:t>
      </w:r>
      <w:proofErr w:type="spellEnd"/>
      <w:r>
        <w:t xml:space="preserve"> </w:t>
      </w:r>
      <w:proofErr w:type="spellStart"/>
      <w:r>
        <w:t>sicherheit</w:t>
      </w:r>
      <w:proofErr w:type="spellEnd"/>
      <w:r>
        <w:t xml:space="preserve"> / und ewigen </w:t>
      </w:r>
      <w:proofErr w:type="spellStart"/>
      <w:r>
        <w:t>fryd</w:t>
      </w:r>
      <w:proofErr w:type="spellEnd"/>
      <w:r>
        <w:t xml:space="preserve"> Roma. 5. Der selbig ist der Messias / </w:t>
      </w:r>
      <w:proofErr w:type="spellStart"/>
      <w:r>
        <w:t>woelcher</w:t>
      </w:r>
      <w:proofErr w:type="spellEnd"/>
      <w:r>
        <w:t xml:space="preserve"> ist </w:t>
      </w:r>
      <w:proofErr w:type="spellStart"/>
      <w:r>
        <w:t>Jhesus</w:t>
      </w:r>
      <w:proofErr w:type="spellEnd"/>
      <w:r>
        <w:t xml:space="preserve"> von Nazareth / denn </w:t>
      </w:r>
      <w:proofErr w:type="spellStart"/>
      <w:r>
        <w:t>disen</w:t>
      </w:r>
      <w:proofErr w:type="spellEnd"/>
      <w:r>
        <w:t xml:space="preserve"> </w:t>
      </w:r>
      <w:proofErr w:type="spellStart"/>
      <w:r>
        <w:t>hatt</w:t>
      </w:r>
      <w:proofErr w:type="spellEnd"/>
      <w:r>
        <w:t xml:space="preserve"> </w:t>
      </w:r>
      <w:proofErr w:type="spellStart"/>
      <w:r>
        <w:t>gott</w:t>
      </w:r>
      <w:proofErr w:type="spellEnd"/>
      <w:r>
        <w:t xml:space="preserve"> versigelt / </w:t>
      </w:r>
      <w:proofErr w:type="spellStart"/>
      <w:r>
        <w:t>unn</w:t>
      </w:r>
      <w:proofErr w:type="spellEnd"/>
      <w:r>
        <w:t xml:space="preserve"> </w:t>
      </w:r>
      <w:proofErr w:type="spellStart"/>
      <w:r>
        <w:t>gesant</w:t>
      </w:r>
      <w:proofErr w:type="spellEnd"/>
      <w:r>
        <w:t xml:space="preserve"> Johan. 6. </w:t>
      </w:r>
      <w:proofErr w:type="spellStart"/>
      <w:r>
        <w:t>unn</w:t>
      </w:r>
      <w:proofErr w:type="spellEnd"/>
      <w:r>
        <w:t xml:space="preserve"> 9. </w:t>
      </w:r>
      <w:proofErr w:type="spellStart"/>
      <w:r>
        <w:t>Woelcher</w:t>
      </w:r>
      <w:proofErr w:type="spellEnd"/>
      <w:r>
        <w:t xml:space="preserve"> nu Jesum Christum erkennt / der </w:t>
      </w:r>
      <w:proofErr w:type="spellStart"/>
      <w:r>
        <w:t>findt</w:t>
      </w:r>
      <w:proofErr w:type="spellEnd"/>
      <w:r>
        <w:t xml:space="preserve"> in </w:t>
      </w:r>
      <w:proofErr w:type="spellStart"/>
      <w:r>
        <w:t>jm</w:t>
      </w:r>
      <w:proofErr w:type="spellEnd"/>
      <w:r>
        <w:t xml:space="preserve"> / das seyn </w:t>
      </w:r>
      <w:proofErr w:type="spellStart"/>
      <w:r>
        <w:t>blut</w:t>
      </w:r>
      <w:proofErr w:type="spellEnd"/>
      <w:r>
        <w:t xml:space="preserve"> / das recht </w:t>
      </w:r>
      <w:proofErr w:type="spellStart"/>
      <w:r>
        <w:t>blut</w:t>
      </w:r>
      <w:proofErr w:type="spellEnd"/>
      <w:r>
        <w:t xml:space="preserve"> ist / des </w:t>
      </w:r>
      <w:proofErr w:type="spellStart"/>
      <w:r>
        <w:t>newen</w:t>
      </w:r>
      <w:proofErr w:type="spellEnd"/>
      <w:r>
        <w:t xml:space="preserve"> </w:t>
      </w:r>
      <w:proofErr w:type="spellStart"/>
      <w:r>
        <w:t>testamentes</w:t>
      </w:r>
      <w:proofErr w:type="spellEnd"/>
      <w:r>
        <w:t xml:space="preserve"> / das für alle </w:t>
      </w:r>
      <w:proofErr w:type="spellStart"/>
      <w:r>
        <w:t>sünd</w:t>
      </w:r>
      <w:proofErr w:type="spellEnd"/>
      <w:r>
        <w:t xml:space="preserve"> ist vergossen / </w:t>
      </w:r>
      <w:proofErr w:type="spellStart"/>
      <w:r>
        <w:t>Darumb</w:t>
      </w:r>
      <w:proofErr w:type="spellEnd"/>
      <w:r>
        <w:t xml:space="preserve"> </w:t>
      </w:r>
      <w:proofErr w:type="spellStart"/>
      <w:r>
        <w:t>wirdt</w:t>
      </w:r>
      <w:proofErr w:type="spellEnd"/>
      <w:r>
        <w:t xml:space="preserve"> </w:t>
      </w:r>
      <w:proofErr w:type="spellStart"/>
      <w:r>
        <w:t>jm</w:t>
      </w:r>
      <w:proofErr w:type="spellEnd"/>
      <w:r>
        <w:t xml:space="preserve"> seyn </w:t>
      </w:r>
      <w:proofErr w:type="spellStart"/>
      <w:r>
        <w:t>durst</w:t>
      </w:r>
      <w:proofErr w:type="spellEnd"/>
      <w:r>
        <w:t xml:space="preserve"> </w:t>
      </w:r>
      <w:proofErr w:type="spellStart"/>
      <w:r>
        <w:t>ewigklich</w:t>
      </w:r>
      <w:proofErr w:type="spellEnd"/>
      <w:r>
        <w:t xml:space="preserve"> gestillt / denn er erkennt durch den glauben / Das Christus </w:t>
      </w:r>
      <w:proofErr w:type="spellStart"/>
      <w:r>
        <w:t>Jhesus</w:t>
      </w:r>
      <w:proofErr w:type="spellEnd"/>
      <w:r>
        <w:t xml:space="preserve"> von Nazareth / Gottes Sun ist / der seyn blutt / durch den </w:t>
      </w:r>
      <w:proofErr w:type="spellStart"/>
      <w:r>
        <w:t>heyligen</w:t>
      </w:r>
      <w:proofErr w:type="spellEnd"/>
      <w:r>
        <w:t xml:space="preserve"> </w:t>
      </w:r>
      <w:proofErr w:type="spellStart"/>
      <w:r>
        <w:t>geyst</w:t>
      </w:r>
      <w:proofErr w:type="spellEnd"/>
      <w:r>
        <w:t xml:space="preserve"> / </w:t>
      </w:r>
      <w:proofErr w:type="spellStart"/>
      <w:r>
        <w:t>inn</w:t>
      </w:r>
      <w:proofErr w:type="spellEnd"/>
      <w:r>
        <w:t xml:space="preserve"> </w:t>
      </w:r>
      <w:proofErr w:type="spellStart"/>
      <w:r>
        <w:t>vergebung</w:t>
      </w:r>
      <w:proofErr w:type="spellEnd"/>
      <w:r>
        <w:t xml:space="preserve"> der </w:t>
      </w:r>
      <w:proofErr w:type="spellStart"/>
      <w:r>
        <w:t>sünden</w:t>
      </w:r>
      <w:proofErr w:type="spellEnd"/>
      <w:r>
        <w:t xml:space="preserve"> / hat </w:t>
      </w:r>
      <w:proofErr w:type="spellStart"/>
      <w:r>
        <w:t>vergosssen</w:t>
      </w:r>
      <w:proofErr w:type="spellEnd"/>
      <w:r>
        <w:t xml:space="preserve"> / An dem selben er zu </w:t>
      </w:r>
      <w:proofErr w:type="spellStart"/>
      <w:r>
        <w:t>fryden</w:t>
      </w:r>
      <w:proofErr w:type="spellEnd"/>
      <w:r>
        <w:t xml:space="preserve"> / Er </w:t>
      </w:r>
      <w:proofErr w:type="spellStart"/>
      <w:r>
        <w:t>denckt</w:t>
      </w:r>
      <w:proofErr w:type="spellEnd"/>
      <w:r>
        <w:t xml:space="preserve"> nach keiner andern </w:t>
      </w:r>
      <w:proofErr w:type="spellStart"/>
      <w:r>
        <w:t>erloesung</w:t>
      </w:r>
      <w:proofErr w:type="spellEnd"/>
      <w:r>
        <w:t xml:space="preserve"> / </w:t>
      </w:r>
      <w:proofErr w:type="spellStart"/>
      <w:r>
        <w:t>unn</w:t>
      </w:r>
      <w:proofErr w:type="spellEnd"/>
      <w:r>
        <w:t xml:space="preserve"> thut </w:t>
      </w:r>
      <w:proofErr w:type="spellStart"/>
      <w:r>
        <w:t>jm</w:t>
      </w:r>
      <w:proofErr w:type="spellEnd"/>
      <w:r>
        <w:t xml:space="preserve"> </w:t>
      </w:r>
      <w:proofErr w:type="spellStart"/>
      <w:r>
        <w:t>wee</w:t>
      </w:r>
      <w:proofErr w:type="spellEnd"/>
      <w:r>
        <w:t xml:space="preserve"> / das etliche </w:t>
      </w:r>
      <w:proofErr w:type="spellStart"/>
      <w:r>
        <w:t>jre</w:t>
      </w:r>
      <w:proofErr w:type="spellEnd"/>
      <w:r>
        <w:t xml:space="preserve"> </w:t>
      </w:r>
      <w:proofErr w:type="spellStart"/>
      <w:r>
        <w:t>erloesung</w:t>
      </w:r>
      <w:proofErr w:type="spellEnd"/>
      <w:r>
        <w:t xml:space="preserve"> in anderen dingen / oder durch andere </w:t>
      </w:r>
      <w:proofErr w:type="spellStart"/>
      <w:r>
        <w:t>wege</w:t>
      </w:r>
      <w:proofErr w:type="spellEnd"/>
      <w:r>
        <w:t xml:space="preserve"> suchen / als die thun / die durchs </w:t>
      </w:r>
      <w:proofErr w:type="spellStart"/>
      <w:r>
        <w:t>blut</w:t>
      </w:r>
      <w:proofErr w:type="spellEnd"/>
      <w:r>
        <w:t xml:space="preserve"> im </w:t>
      </w:r>
      <w:proofErr w:type="spellStart"/>
      <w:r>
        <w:t>sacrament</w:t>
      </w:r>
      <w:proofErr w:type="spellEnd"/>
      <w:r>
        <w:t xml:space="preserve"> </w:t>
      </w:r>
      <w:proofErr w:type="spellStart"/>
      <w:r>
        <w:t>woellen</w:t>
      </w:r>
      <w:proofErr w:type="spellEnd"/>
      <w:r>
        <w:t xml:space="preserve"> </w:t>
      </w:r>
      <w:proofErr w:type="spellStart"/>
      <w:r>
        <w:t>saelig</w:t>
      </w:r>
      <w:proofErr w:type="spellEnd"/>
      <w:r>
        <w:t xml:space="preserve"> werden / denn durchs </w:t>
      </w:r>
      <w:proofErr w:type="spellStart"/>
      <w:r>
        <w:t>vergiessen</w:t>
      </w:r>
      <w:proofErr w:type="spellEnd"/>
      <w:r>
        <w:t xml:space="preserve"> am </w:t>
      </w:r>
      <w:proofErr w:type="spellStart"/>
      <w:r>
        <w:t>Creütz</w:t>
      </w:r>
      <w:proofErr w:type="spellEnd"/>
      <w:r>
        <w:t xml:space="preserve"> Christi / das ist / das / das / das Christus saget / </w:t>
      </w:r>
      <w:proofErr w:type="spellStart"/>
      <w:r>
        <w:t>woelcher</w:t>
      </w:r>
      <w:proofErr w:type="spellEnd"/>
      <w:r>
        <w:t xml:space="preserve"> an mich glaubt </w:t>
      </w:r>
      <w:proofErr w:type="spellStart"/>
      <w:r>
        <w:t>wirdt</w:t>
      </w:r>
      <w:proofErr w:type="spellEnd"/>
      <w:r>
        <w:t xml:space="preserve"> nicht </w:t>
      </w:r>
      <w:proofErr w:type="spellStart"/>
      <w:r>
        <w:t>mer</w:t>
      </w:r>
      <w:proofErr w:type="spellEnd"/>
      <w:r>
        <w:t xml:space="preserve"> dürsten / in </w:t>
      </w:r>
      <w:proofErr w:type="spellStart"/>
      <w:r>
        <w:t>ewigkeit</w:t>
      </w:r>
      <w:proofErr w:type="spellEnd"/>
      <w:r>
        <w:t xml:space="preserve"> / dürsten / Johan. 6. </w:t>
      </w:r>
    </w:p>
    <w:p w14:paraId="1201EA94" w14:textId="77777777" w:rsidR="003154BD" w:rsidRDefault="003154BD" w:rsidP="003154BD">
      <w:pPr>
        <w:pStyle w:val="StandardWeb"/>
      </w:pPr>
      <w:proofErr w:type="spellStart"/>
      <w:r>
        <w:t>Darumb</w:t>
      </w:r>
      <w:proofErr w:type="spellEnd"/>
      <w:r>
        <w:t xml:space="preserve"> </w:t>
      </w:r>
      <w:proofErr w:type="spellStart"/>
      <w:r>
        <w:t>muessen</w:t>
      </w:r>
      <w:proofErr w:type="spellEnd"/>
      <w:r>
        <w:t xml:space="preserve"> wir das vergossen </w:t>
      </w:r>
      <w:proofErr w:type="spellStart"/>
      <w:r>
        <w:t>blut</w:t>
      </w:r>
      <w:proofErr w:type="spellEnd"/>
      <w:r>
        <w:t xml:space="preserve"> Christi am </w:t>
      </w:r>
      <w:proofErr w:type="spellStart"/>
      <w:r>
        <w:t>Creütz</w:t>
      </w:r>
      <w:proofErr w:type="spellEnd"/>
      <w:r>
        <w:t xml:space="preserve"> vergossen erkennen / oder recht glauben / wenn das </w:t>
      </w:r>
      <w:proofErr w:type="spellStart"/>
      <w:r>
        <w:t>blut</w:t>
      </w:r>
      <w:proofErr w:type="spellEnd"/>
      <w:r>
        <w:t xml:space="preserve"> unser </w:t>
      </w:r>
      <w:proofErr w:type="spellStart"/>
      <w:r>
        <w:t>tranck</w:t>
      </w:r>
      <w:proofErr w:type="spellEnd"/>
      <w:r>
        <w:t xml:space="preserve"> seyn soll / denn Christus </w:t>
      </w:r>
      <w:proofErr w:type="spellStart"/>
      <w:r>
        <w:t>hatt</w:t>
      </w:r>
      <w:proofErr w:type="spellEnd"/>
      <w:r>
        <w:t xml:space="preserve"> seyn blutt am </w:t>
      </w:r>
      <w:proofErr w:type="spellStart"/>
      <w:r>
        <w:t>Creütz</w:t>
      </w:r>
      <w:proofErr w:type="spellEnd"/>
      <w:r>
        <w:t xml:space="preserve"> </w:t>
      </w:r>
      <w:proofErr w:type="spellStart"/>
      <w:r>
        <w:t>erhoecht</w:t>
      </w:r>
      <w:proofErr w:type="spellEnd"/>
      <w:r>
        <w:t xml:space="preserve"> / zu einem </w:t>
      </w:r>
      <w:proofErr w:type="spellStart"/>
      <w:r>
        <w:t>geystlichen</w:t>
      </w:r>
      <w:proofErr w:type="spellEnd"/>
      <w:r>
        <w:t xml:space="preserve"> </w:t>
      </w:r>
      <w:proofErr w:type="spellStart"/>
      <w:r>
        <w:t>tranck</w:t>
      </w:r>
      <w:proofErr w:type="spellEnd"/>
      <w:r>
        <w:t xml:space="preserve"> </w:t>
      </w:r>
      <w:proofErr w:type="spellStart"/>
      <w:r>
        <w:t>außgegossen</w:t>
      </w:r>
      <w:proofErr w:type="spellEnd"/>
      <w:r>
        <w:t xml:space="preserve"> / als er seyn </w:t>
      </w:r>
      <w:proofErr w:type="spellStart"/>
      <w:r>
        <w:t>fleysch</w:t>
      </w:r>
      <w:proofErr w:type="spellEnd"/>
      <w:r>
        <w:t xml:space="preserve"> </w:t>
      </w:r>
      <w:proofErr w:type="spellStart"/>
      <w:r>
        <w:t>erhoecht</w:t>
      </w:r>
      <w:proofErr w:type="spellEnd"/>
      <w:r>
        <w:t xml:space="preserve"> / am </w:t>
      </w:r>
      <w:proofErr w:type="spellStart"/>
      <w:r>
        <w:t>Creütz</w:t>
      </w:r>
      <w:proofErr w:type="spellEnd"/>
      <w:r>
        <w:t xml:space="preserve"> für das leben der </w:t>
      </w:r>
      <w:proofErr w:type="spellStart"/>
      <w:r>
        <w:t>welt</w:t>
      </w:r>
      <w:proofErr w:type="spellEnd"/>
      <w:r>
        <w:t xml:space="preserve"> geben </w:t>
      </w:r>
      <w:proofErr w:type="spellStart"/>
      <w:r>
        <w:t>hatt</w:t>
      </w:r>
      <w:proofErr w:type="spellEnd"/>
      <w:r>
        <w:t xml:space="preserve"> zu einer </w:t>
      </w:r>
      <w:proofErr w:type="spellStart"/>
      <w:r>
        <w:t>warhafftigen</w:t>
      </w:r>
      <w:proofErr w:type="spellEnd"/>
      <w:r>
        <w:t xml:space="preserve"> </w:t>
      </w:r>
      <w:proofErr w:type="spellStart"/>
      <w:r>
        <w:t>speyß</w:t>
      </w:r>
      <w:proofErr w:type="spellEnd"/>
      <w:r>
        <w:t xml:space="preserve"> Johan. 3.6. und 12. </w:t>
      </w:r>
    </w:p>
    <w:p w14:paraId="6E90F48C" w14:textId="77777777" w:rsidR="003154BD" w:rsidRDefault="003154BD" w:rsidP="003154BD">
      <w:pPr>
        <w:pStyle w:val="StandardWeb"/>
      </w:pPr>
      <w:r>
        <w:t xml:space="preserve">Sollen wir aber das </w:t>
      </w:r>
      <w:proofErr w:type="spellStart"/>
      <w:r>
        <w:t>blut</w:t>
      </w:r>
      <w:proofErr w:type="spellEnd"/>
      <w:r>
        <w:t xml:space="preserve"> Christi am </w:t>
      </w:r>
      <w:proofErr w:type="spellStart"/>
      <w:r>
        <w:t>Creütz</w:t>
      </w:r>
      <w:proofErr w:type="spellEnd"/>
      <w:r>
        <w:t xml:space="preserve"> vergossen erkennen / </w:t>
      </w:r>
      <w:proofErr w:type="spellStart"/>
      <w:r>
        <w:t>wenns</w:t>
      </w:r>
      <w:proofErr w:type="spellEnd"/>
      <w:r>
        <w:t xml:space="preserve"> unser </w:t>
      </w:r>
      <w:proofErr w:type="spellStart"/>
      <w:r>
        <w:t>warhafftiger</w:t>
      </w:r>
      <w:proofErr w:type="spellEnd"/>
      <w:r>
        <w:t xml:space="preserve"> </w:t>
      </w:r>
      <w:proofErr w:type="spellStart"/>
      <w:r>
        <w:t>tranck</w:t>
      </w:r>
      <w:proofErr w:type="spellEnd"/>
      <w:r>
        <w:t xml:space="preserve"> ist / so </w:t>
      </w:r>
      <w:proofErr w:type="spellStart"/>
      <w:r>
        <w:t>muessen</w:t>
      </w:r>
      <w:proofErr w:type="spellEnd"/>
      <w:r>
        <w:t xml:space="preserve"> wir mit dem glauben </w:t>
      </w:r>
      <w:proofErr w:type="spellStart"/>
      <w:r>
        <w:t>unn</w:t>
      </w:r>
      <w:proofErr w:type="spellEnd"/>
      <w:r>
        <w:t xml:space="preserve"> im </w:t>
      </w:r>
      <w:proofErr w:type="spellStart"/>
      <w:r>
        <w:t>hertzen</w:t>
      </w:r>
      <w:proofErr w:type="spellEnd"/>
      <w:r>
        <w:t xml:space="preserve"> </w:t>
      </w:r>
      <w:proofErr w:type="spellStart"/>
      <w:r>
        <w:t>hertzu</w:t>
      </w:r>
      <w:proofErr w:type="spellEnd"/>
      <w:r>
        <w:t xml:space="preserve"> </w:t>
      </w:r>
      <w:proofErr w:type="spellStart"/>
      <w:r>
        <w:t>geen</w:t>
      </w:r>
      <w:proofErr w:type="spellEnd"/>
      <w:r>
        <w:t xml:space="preserve"> Heb. 10. Rom. 3. So muß unser inwendig </w:t>
      </w:r>
      <w:proofErr w:type="spellStart"/>
      <w:r>
        <w:t>mensch</w:t>
      </w:r>
      <w:proofErr w:type="spellEnd"/>
      <w:r>
        <w:t xml:space="preserve"> herzu kommen / und </w:t>
      </w:r>
      <w:proofErr w:type="spellStart"/>
      <w:r>
        <w:t>nit</w:t>
      </w:r>
      <w:proofErr w:type="spellEnd"/>
      <w:r>
        <w:t xml:space="preserve"> der </w:t>
      </w:r>
      <w:proofErr w:type="spellStart"/>
      <w:r>
        <w:t>eusserlich</w:t>
      </w:r>
      <w:proofErr w:type="spellEnd"/>
      <w:r>
        <w:t xml:space="preserve"> / ist das war? Ja es ist war / so ist das falsch </w:t>
      </w:r>
      <w:proofErr w:type="spellStart"/>
      <w:r>
        <w:t>erdicht</w:t>
      </w:r>
      <w:proofErr w:type="spellEnd"/>
      <w:r>
        <w:t xml:space="preserve"> und erlogen / das das </w:t>
      </w:r>
      <w:proofErr w:type="spellStart"/>
      <w:r>
        <w:t>blut</w:t>
      </w:r>
      <w:proofErr w:type="spellEnd"/>
      <w:r>
        <w:t xml:space="preserve"> Christi unser </w:t>
      </w:r>
      <w:proofErr w:type="spellStart"/>
      <w:r>
        <w:t>leyblicher</w:t>
      </w:r>
      <w:proofErr w:type="spellEnd"/>
      <w:r>
        <w:t xml:space="preserve"> </w:t>
      </w:r>
      <w:proofErr w:type="spellStart"/>
      <w:r>
        <w:t>tranck</w:t>
      </w:r>
      <w:proofErr w:type="spellEnd"/>
      <w:r>
        <w:t xml:space="preserve"> ist / das doch Luther leeret. </w:t>
      </w:r>
    </w:p>
    <w:p w14:paraId="4A029552" w14:textId="77777777" w:rsidR="003154BD" w:rsidRDefault="003154BD" w:rsidP="003154BD">
      <w:pPr>
        <w:pStyle w:val="StandardWeb"/>
      </w:pPr>
      <w:r>
        <w:t xml:space="preserve">Da der Bapst strafft Christum / Christus sagt / Wir sollen im </w:t>
      </w:r>
      <w:proofErr w:type="spellStart"/>
      <w:r>
        <w:t>hertzen</w:t>
      </w:r>
      <w:proofErr w:type="spellEnd"/>
      <w:r>
        <w:t xml:space="preserve"> und glauben </w:t>
      </w:r>
      <w:proofErr w:type="spellStart"/>
      <w:r>
        <w:t>trincken</w:t>
      </w:r>
      <w:proofErr w:type="spellEnd"/>
      <w:r>
        <w:t xml:space="preserve"> / so spricht der Bapst / </w:t>
      </w:r>
      <w:proofErr w:type="spellStart"/>
      <w:r>
        <w:t>jr</w:t>
      </w:r>
      <w:proofErr w:type="spellEnd"/>
      <w:r>
        <w:t xml:space="preserve"> </w:t>
      </w:r>
      <w:proofErr w:type="spellStart"/>
      <w:r>
        <w:t>solt</w:t>
      </w:r>
      <w:proofErr w:type="spellEnd"/>
      <w:r>
        <w:t xml:space="preserve"> mit dem maul </w:t>
      </w:r>
      <w:proofErr w:type="spellStart"/>
      <w:r>
        <w:t>trincken</w:t>
      </w:r>
      <w:proofErr w:type="spellEnd"/>
      <w:r>
        <w:t xml:space="preserve"> / Christus spricht / </w:t>
      </w:r>
      <w:proofErr w:type="spellStart"/>
      <w:r>
        <w:t>jr</w:t>
      </w:r>
      <w:proofErr w:type="spellEnd"/>
      <w:r>
        <w:t xml:space="preserve"> </w:t>
      </w:r>
      <w:proofErr w:type="spellStart"/>
      <w:r>
        <w:t>solts</w:t>
      </w:r>
      <w:proofErr w:type="spellEnd"/>
      <w:r>
        <w:t xml:space="preserve"> vom </w:t>
      </w:r>
      <w:proofErr w:type="spellStart"/>
      <w:r>
        <w:t>vatter</w:t>
      </w:r>
      <w:proofErr w:type="spellEnd"/>
      <w:r>
        <w:t xml:space="preserve"> </w:t>
      </w:r>
      <w:proofErr w:type="spellStart"/>
      <w:r>
        <w:t>hoeren</w:t>
      </w:r>
      <w:proofErr w:type="spellEnd"/>
      <w:r>
        <w:t xml:space="preserve"> und leeren / </w:t>
      </w:r>
      <w:proofErr w:type="spellStart"/>
      <w:r>
        <w:t>unn</w:t>
      </w:r>
      <w:proofErr w:type="spellEnd"/>
      <w:r>
        <w:t xml:space="preserve"> also zu mir kommen / Luther spricht / </w:t>
      </w:r>
      <w:proofErr w:type="spellStart"/>
      <w:r>
        <w:t>jr</w:t>
      </w:r>
      <w:proofErr w:type="spellEnd"/>
      <w:r>
        <w:t xml:space="preserve"> </w:t>
      </w:r>
      <w:proofErr w:type="spellStart"/>
      <w:r>
        <w:t>solt</w:t>
      </w:r>
      <w:proofErr w:type="spellEnd"/>
      <w:r>
        <w:t xml:space="preserve"> mich </w:t>
      </w:r>
      <w:proofErr w:type="spellStart"/>
      <w:r>
        <w:t>hoeren</w:t>
      </w:r>
      <w:proofErr w:type="spellEnd"/>
      <w:r>
        <w:t xml:space="preserve"> / und zu dem </w:t>
      </w:r>
      <w:proofErr w:type="spellStart"/>
      <w:r>
        <w:t>blut</w:t>
      </w:r>
      <w:proofErr w:type="spellEnd"/>
      <w:r>
        <w:t xml:space="preserve"> im Kelch kommen / Christus spricht das seyn </w:t>
      </w:r>
      <w:proofErr w:type="spellStart"/>
      <w:r>
        <w:t>blut</w:t>
      </w:r>
      <w:proofErr w:type="spellEnd"/>
      <w:r>
        <w:t xml:space="preserve"> ein </w:t>
      </w:r>
      <w:proofErr w:type="spellStart"/>
      <w:r>
        <w:t>warhafftiger</w:t>
      </w:r>
      <w:proofErr w:type="spellEnd"/>
      <w:r>
        <w:t xml:space="preserve"> </w:t>
      </w:r>
      <w:proofErr w:type="spellStart"/>
      <w:r>
        <w:t>tranck</w:t>
      </w:r>
      <w:proofErr w:type="spellEnd"/>
      <w:r>
        <w:t xml:space="preserve"> sey / das ist ein </w:t>
      </w:r>
      <w:proofErr w:type="spellStart"/>
      <w:r>
        <w:t>tranck</w:t>
      </w:r>
      <w:proofErr w:type="spellEnd"/>
      <w:r>
        <w:t xml:space="preserve"> ewiger </w:t>
      </w:r>
      <w:proofErr w:type="spellStart"/>
      <w:r>
        <w:t>erloesung</w:t>
      </w:r>
      <w:proofErr w:type="spellEnd"/>
      <w:r>
        <w:t xml:space="preserve"> / des ewigen </w:t>
      </w:r>
      <w:proofErr w:type="spellStart"/>
      <w:r>
        <w:t>lebens</w:t>
      </w:r>
      <w:proofErr w:type="spellEnd"/>
      <w:r>
        <w:t xml:space="preserve"> / vor </w:t>
      </w:r>
      <w:proofErr w:type="spellStart"/>
      <w:r>
        <w:t>gott</w:t>
      </w:r>
      <w:proofErr w:type="spellEnd"/>
      <w:r>
        <w:t xml:space="preserve"> / denn es ist ein </w:t>
      </w:r>
      <w:proofErr w:type="spellStart"/>
      <w:r>
        <w:t>geystlicher</w:t>
      </w:r>
      <w:proofErr w:type="spellEnd"/>
      <w:r>
        <w:t xml:space="preserve"> </w:t>
      </w:r>
      <w:proofErr w:type="spellStart"/>
      <w:r>
        <w:t>tranck</w:t>
      </w:r>
      <w:proofErr w:type="spellEnd"/>
      <w:r>
        <w:t xml:space="preserve"> / aber Luther sagt / das blutt im Kelch ist kein </w:t>
      </w:r>
      <w:proofErr w:type="spellStart"/>
      <w:r>
        <w:t>warhafftiger</w:t>
      </w:r>
      <w:proofErr w:type="spellEnd"/>
      <w:r>
        <w:t xml:space="preserve"> </w:t>
      </w:r>
      <w:proofErr w:type="spellStart"/>
      <w:r>
        <w:t>tranck</w:t>
      </w:r>
      <w:proofErr w:type="spellEnd"/>
      <w:r>
        <w:t xml:space="preserve"> / und ist nicht ein </w:t>
      </w:r>
      <w:proofErr w:type="spellStart"/>
      <w:r>
        <w:t>tranck</w:t>
      </w:r>
      <w:proofErr w:type="spellEnd"/>
      <w:r>
        <w:t xml:space="preserve"> der </w:t>
      </w:r>
      <w:proofErr w:type="spellStart"/>
      <w:r>
        <w:t>erloesung</w:t>
      </w:r>
      <w:proofErr w:type="spellEnd"/>
      <w:r>
        <w:t xml:space="preserve"> / und des </w:t>
      </w:r>
      <w:proofErr w:type="spellStart"/>
      <w:r>
        <w:t>lebens</w:t>
      </w:r>
      <w:proofErr w:type="spellEnd"/>
      <w:r>
        <w:t xml:space="preserve"> vor </w:t>
      </w:r>
      <w:proofErr w:type="spellStart"/>
      <w:r>
        <w:t>gott</w:t>
      </w:r>
      <w:proofErr w:type="spellEnd"/>
      <w:r>
        <w:t xml:space="preserve"> / </w:t>
      </w:r>
      <w:proofErr w:type="spellStart"/>
      <w:r>
        <w:t>Sonder</w:t>
      </w:r>
      <w:proofErr w:type="spellEnd"/>
      <w:r>
        <w:t xml:space="preserve"> das </w:t>
      </w:r>
      <w:proofErr w:type="spellStart"/>
      <w:r>
        <w:t>blut</w:t>
      </w:r>
      <w:proofErr w:type="spellEnd"/>
      <w:r>
        <w:t xml:space="preserve"> Christi </w:t>
      </w:r>
      <w:proofErr w:type="spellStart"/>
      <w:r>
        <w:t>solt</w:t>
      </w:r>
      <w:proofErr w:type="spellEnd"/>
      <w:r>
        <w:t xml:space="preserve"> </w:t>
      </w:r>
      <w:proofErr w:type="spellStart"/>
      <w:r>
        <w:t>jr</w:t>
      </w:r>
      <w:proofErr w:type="spellEnd"/>
      <w:r>
        <w:t xml:space="preserve"> </w:t>
      </w:r>
      <w:proofErr w:type="spellStart"/>
      <w:r>
        <w:t>auß</w:t>
      </w:r>
      <w:proofErr w:type="spellEnd"/>
      <w:r>
        <w:t xml:space="preserve"> unserm Kelch </w:t>
      </w:r>
      <w:proofErr w:type="spellStart"/>
      <w:r>
        <w:t>leyblich</w:t>
      </w:r>
      <w:proofErr w:type="spellEnd"/>
      <w:r>
        <w:t xml:space="preserve"> </w:t>
      </w:r>
      <w:proofErr w:type="spellStart"/>
      <w:r>
        <w:t>trincken</w:t>
      </w:r>
      <w:proofErr w:type="spellEnd"/>
      <w:r>
        <w:t xml:space="preserve">. </w:t>
      </w:r>
    </w:p>
    <w:p w14:paraId="60274B5F" w14:textId="77777777" w:rsidR="003154BD" w:rsidRDefault="003154BD" w:rsidP="003154BD">
      <w:pPr>
        <w:pStyle w:val="StandardWeb"/>
      </w:pPr>
      <w:r>
        <w:t xml:space="preserve">Das </w:t>
      </w:r>
      <w:proofErr w:type="spellStart"/>
      <w:r>
        <w:t>blut</w:t>
      </w:r>
      <w:proofErr w:type="spellEnd"/>
      <w:r>
        <w:t xml:space="preserve"> im </w:t>
      </w:r>
      <w:proofErr w:type="spellStart"/>
      <w:r>
        <w:t>kelch</w:t>
      </w:r>
      <w:proofErr w:type="spellEnd"/>
      <w:r>
        <w:t xml:space="preserve"> / ist ein </w:t>
      </w:r>
      <w:proofErr w:type="spellStart"/>
      <w:r>
        <w:t>blut</w:t>
      </w:r>
      <w:proofErr w:type="spellEnd"/>
      <w:r>
        <w:t xml:space="preserve"> eins </w:t>
      </w:r>
      <w:proofErr w:type="spellStart"/>
      <w:r>
        <w:t>newen</w:t>
      </w:r>
      <w:proofErr w:type="spellEnd"/>
      <w:r>
        <w:t xml:space="preserve"> </w:t>
      </w:r>
      <w:proofErr w:type="spellStart"/>
      <w:r>
        <w:t>testaments</w:t>
      </w:r>
      <w:proofErr w:type="spellEnd"/>
      <w:r>
        <w:t xml:space="preserve"> / wie </w:t>
      </w:r>
      <w:proofErr w:type="spellStart"/>
      <w:r>
        <w:t>wols</w:t>
      </w:r>
      <w:proofErr w:type="spellEnd"/>
      <w:r>
        <w:t xml:space="preserve"> kein </w:t>
      </w:r>
      <w:proofErr w:type="spellStart"/>
      <w:r>
        <w:t>sünd</w:t>
      </w:r>
      <w:proofErr w:type="spellEnd"/>
      <w:r>
        <w:t xml:space="preserve"> vergibt / noch ein </w:t>
      </w:r>
      <w:proofErr w:type="spellStart"/>
      <w:r>
        <w:t>geystlich</w:t>
      </w:r>
      <w:proofErr w:type="spellEnd"/>
      <w:r>
        <w:t xml:space="preserve"> leben </w:t>
      </w:r>
      <w:proofErr w:type="spellStart"/>
      <w:r>
        <w:t>gebürt</w:t>
      </w:r>
      <w:proofErr w:type="spellEnd"/>
      <w:r>
        <w:t xml:space="preserve"> / Es ist / ein </w:t>
      </w:r>
      <w:proofErr w:type="spellStart"/>
      <w:r>
        <w:t>gemeyn</w:t>
      </w:r>
      <w:proofErr w:type="spellEnd"/>
      <w:r>
        <w:t xml:space="preserve"> </w:t>
      </w:r>
      <w:proofErr w:type="spellStart"/>
      <w:r>
        <w:t>blut</w:t>
      </w:r>
      <w:proofErr w:type="spellEnd"/>
      <w:r>
        <w:t xml:space="preserve"> / </w:t>
      </w:r>
      <w:proofErr w:type="spellStart"/>
      <w:r>
        <w:t>dz</w:t>
      </w:r>
      <w:proofErr w:type="spellEnd"/>
      <w:r>
        <w:t xml:space="preserve"> Judas der </w:t>
      </w:r>
      <w:proofErr w:type="spellStart"/>
      <w:r>
        <w:t>verraeter</w:t>
      </w:r>
      <w:proofErr w:type="spellEnd"/>
      <w:r>
        <w:t xml:space="preserve"> </w:t>
      </w:r>
      <w:proofErr w:type="spellStart"/>
      <w:r>
        <w:t>Pylatus</w:t>
      </w:r>
      <w:proofErr w:type="spellEnd"/>
      <w:r>
        <w:t xml:space="preserve"> / Herodes / </w:t>
      </w:r>
      <w:proofErr w:type="spellStart"/>
      <w:r>
        <w:t>unn</w:t>
      </w:r>
      <w:proofErr w:type="spellEnd"/>
      <w:r>
        <w:t xml:space="preserve"> die </w:t>
      </w:r>
      <w:proofErr w:type="spellStart"/>
      <w:r>
        <w:t>morderische</w:t>
      </w:r>
      <w:proofErr w:type="spellEnd"/>
      <w:r>
        <w:t xml:space="preserve"> </w:t>
      </w:r>
      <w:proofErr w:type="spellStart"/>
      <w:r>
        <w:t>pfaffen</w:t>
      </w:r>
      <w:proofErr w:type="spellEnd"/>
      <w:r>
        <w:t xml:space="preserve"> </w:t>
      </w:r>
      <w:proofErr w:type="spellStart"/>
      <w:r>
        <w:t>trincken</w:t>
      </w:r>
      <w:proofErr w:type="spellEnd"/>
      <w:r>
        <w:t xml:space="preserve">. Was aber </w:t>
      </w:r>
      <w:proofErr w:type="spellStart"/>
      <w:r>
        <w:t>kumbt</w:t>
      </w:r>
      <w:proofErr w:type="spellEnd"/>
      <w:r>
        <w:t xml:space="preserve"> </w:t>
      </w:r>
      <w:proofErr w:type="spellStart"/>
      <w:r>
        <w:t>drauß</w:t>
      </w:r>
      <w:proofErr w:type="spellEnd"/>
      <w:r>
        <w:t xml:space="preserve">? Was? nicht das? das Christus unrecht gesagt </w:t>
      </w:r>
      <w:proofErr w:type="spellStart"/>
      <w:r>
        <w:t>hatt</w:t>
      </w:r>
      <w:proofErr w:type="spellEnd"/>
      <w:r>
        <w:t xml:space="preserve"> / das seyn </w:t>
      </w:r>
      <w:proofErr w:type="spellStart"/>
      <w:r>
        <w:t>blut</w:t>
      </w:r>
      <w:proofErr w:type="spellEnd"/>
      <w:r>
        <w:t xml:space="preserve"> ein </w:t>
      </w:r>
      <w:proofErr w:type="spellStart"/>
      <w:r>
        <w:t>warhafftiger</w:t>
      </w:r>
      <w:proofErr w:type="spellEnd"/>
      <w:r>
        <w:t xml:space="preserve"> </w:t>
      </w:r>
      <w:proofErr w:type="spellStart"/>
      <w:r>
        <w:t>tranck</w:t>
      </w:r>
      <w:proofErr w:type="spellEnd"/>
      <w:r>
        <w:t xml:space="preserve"> sey / des </w:t>
      </w:r>
      <w:proofErr w:type="spellStart"/>
      <w:r>
        <w:t>lebens</w:t>
      </w:r>
      <w:proofErr w:type="spellEnd"/>
      <w:r>
        <w:t xml:space="preserve">? </w:t>
      </w:r>
      <w:proofErr w:type="spellStart"/>
      <w:r>
        <w:t>unnd</w:t>
      </w:r>
      <w:proofErr w:type="spellEnd"/>
      <w:r>
        <w:t xml:space="preserve"> das die </w:t>
      </w:r>
      <w:proofErr w:type="spellStart"/>
      <w:r>
        <w:t>warheit</w:t>
      </w:r>
      <w:proofErr w:type="spellEnd"/>
      <w:r>
        <w:t xml:space="preserve"> hab gelogen / </w:t>
      </w:r>
      <w:proofErr w:type="spellStart"/>
      <w:r>
        <w:t>woelche</w:t>
      </w:r>
      <w:proofErr w:type="spellEnd"/>
      <w:r>
        <w:t xml:space="preserve"> spricht / </w:t>
      </w:r>
      <w:proofErr w:type="spellStart"/>
      <w:r>
        <w:t>woellicher</w:t>
      </w:r>
      <w:proofErr w:type="spellEnd"/>
      <w:r>
        <w:t xml:space="preserve"> das </w:t>
      </w:r>
      <w:proofErr w:type="spellStart"/>
      <w:r>
        <w:t>blut</w:t>
      </w:r>
      <w:proofErr w:type="spellEnd"/>
      <w:r>
        <w:t xml:space="preserve"> </w:t>
      </w:r>
      <w:proofErr w:type="spellStart"/>
      <w:r>
        <w:t>trinckt</w:t>
      </w:r>
      <w:proofErr w:type="spellEnd"/>
      <w:r>
        <w:t xml:space="preserve"> / der </w:t>
      </w:r>
      <w:proofErr w:type="spellStart"/>
      <w:r>
        <w:t>bleybt</w:t>
      </w:r>
      <w:proofErr w:type="spellEnd"/>
      <w:r>
        <w:t xml:space="preserve"> in mir? Item der </w:t>
      </w:r>
      <w:proofErr w:type="spellStart"/>
      <w:r>
        <w:t>trinckt</w:t>
      </w:r>
      <w:proofErr w:type="spellEnd"/>
      <w:r>
        <w:t xml:space="preserve"> / der hat das ewig leben? und das auch </w:t>
      </w:r>
      <w:proofErr w:type="spellStart"/>
      <w:r>
        <w:t>Jhesus</w:t>
      </w:r>
      <w:proofErr w:type="spellEnd"/>
      <w:r>
        <w:t xml:space="preserve"> nicht </w:t>
      </w:r>
      <w:proofErr w:type="spellStart"/>
      <w:r>
        <w:t>gewißt</w:t>
      </w:r>
      <w:proofErr w:type="spellEnd"/>
      <w:r>
        <w:t xml:space="preserve"> hab was er </w:t>
      </w:r>
      <w:proofErr w:type="spellStart"/>
      <w:r>
        <w:t>geredt</w:t>
      </w:r>
      <w:proofErr w:type="spellEnd"/>
      <w:r>
        <w:t xml:space="preserve"> / da er spricht / Es </w:t>
      </w:r>
      <w:proofErr w:type="spellStart"/>
      <w:r>
        <w:t>kumbt</w:t>
      </w:r>
      <w:proofErr w:type="spellEnd"/>
      <w:r>
        <w:t xml:space="preserve"> </w:t>
      </w:r>
      <w:proofErr w:type="spellStart"/>
      <w:r>
        <w:t>nyemandts</w:t>
      </w:r>
      <w:proofErr w:type="spellEnd"/>
      <w:r>
        <w:t xml:space="preserve"> zu mir / denn der allein / </w:t>
      </w:r>
      <w:proofErr w:type="spellStart"/>
      <w:r>
        <w:t>woelchen</w:t>
      </w:r>
      <w:proofErr w:type="spellEnd"/>
      <w:r>
        <w:t xml:space="preserve"> mein </w:t>
      </w:r>
      <w:proofErr w:type="spellStart"/>
      <w:r>
        <w:t>vatter</w:t>
      </w:r>
      <w:proofErr w:type="spellEnd"/>
      <w:r>
        <w:t xml:space="preserve"> </w:t>
      </w:r>
      <w:proofErr w:type="spellStart"/>
      <w:r>
        <w:t>zeücht</w:t>
      </w:r>
      <w:proofErr w:type="spellEnd"/>
      <w:r>
        <w:t xml:space="preserve">. Aber also </w:t>
      </w:r>
      <w:proofErr w:type="spellStart"/>
      <w:r>
        <w:t>schreybt</w:t>
      </w:r>
      <w:proofErr w:type="spellEnd"/>
      <w:r>
        <w:t xml:space="preserve"> Luther wider Christum / und nicht wider mich / und sonderlich </w:t>
      </w:r>
      <w:proofErr w:type="spellStart"/>
      <w:r>
        <w:t>schreybt</w:t>
      </w:r>
      <w:proofErr w:type="spellEnd"/>
      <w:r>
        <w:t xml:space="preserve"> er wider das blutt Christi / So er </w:t>
      </w:r>
      <w:proofErr w:type="spellStart"/>
      <w:r>
        <w:t>schreybt</w:t>
      </w:r>
      <w:proofErr w:type="spellEnd"/>
      <w:r>
        <w:t xml:space="preserve"> / das das </w:t>
      </w:r>
      <w:proofErr w:type="spellStart"/>
      <w:r>
        <w:t>blut</w:t>
      </w:r>
      <w:proofErr w:type="spellEnd"/>
      <w:r>
        <w:t xml:space="preserve"> Christi ein </w:t>
      </w:r>
      <w:proofErr w:type="spellStart"/>
      <w:r>
        <w:t>leyblicher</w:t>
      </w:r>
      <w:proofErr w:type="spellEnd"/>
      <w:r>
        <w:t xml:space="preserve"> / oder falscher / </w:t>
      </w:r>
      <w:proofErr w:type="spellStart"/>
      <w:r>
        <w:t>unnd</w:t>
      </w:r>
      <w:proofErr w:type="spellEnd"/>
      <w:r>
        <w:t xml:space="preserve"> </w:t>
      </w:r>
      <w:proofErr w:type="spellStart"/>
      <w:r>
        <w:t>Scariotischer</w:t>
      </w:r>
      <w:proofErr w:type="spellEnd"/>
      <w:r>
        <w:t xml:space="preserve"> </w:t>
      </w:r>
      <w:proofErr w:type="spellStart"/>
      <w:r>
        <w:t>tranck</w:t>
      </w:r>
      <w:proofErr w:type="spellEnd"/>
      <w:r>
        <w:t xml:space="preserve"> seyn </w:t>
      </w:r>
      <w:proofErr w:type="spellStart"/>
      <w:r>
        <w:t>koenn</w:t>
      </w:r>
      <w:proofErr w:type="spellEnd"/>
      <w:r>
        <w:t xml:space="preserve"> / denn das </w:t>
      </w:r>
      <w:proofErr w:type="spellStart"/>
      <w:r>
        <w:t>flüßlin</w:t>
      </w:r>
      <w:proofErr w:type="spellEnd"/>
      <w:r>
        <w:t xml:space="preserve"> quilt </w:t>
      </w:r>
      <w:proofErr w:type="spellStart"/>
      <w:r>
        <w:t>auß</w:t>
      </w:r>
      <w:proofErr w:type="spellEnd"/>
      <w:r>
        <w:t xml:space="preserve"> </w:t>
      </w:r>
      <w:proofErr w:type="spellStart"/>
      <w:r>
        <w:t>disem</w:t>
      </w:r>
      <w:proofErr w:type="spellEnd"/>
      <w:r>
        <w:t xml:space="preserve"> </w:t>
      </w:r>
      <w:proofErr w:type="spellStart"/>
      <w:r>
        <w:t>brunnen</w:t>
      </w:r>
      <w:proofErr w:type="spellEnd"/>
      <w:r>
        <w:t xml:space="preserve"> das </w:t>
      </w:r>
      <w:proofErr w:type="spellStart"/>
      <w:r>
        <w:t>blut</w:t>
      </w:r>
      <w:proofErr w:type="spellEnd"/>
      <w:r>
        <w:t xml:space="preserve"> Christi (in der Pfaffen </w:t>
      </w:r>
      <w:proofErr w:type="spellStart"/>
      <w:r>
        <w:t>kelch</w:t>
      </w:r>
      <w:proofErr w:type="spellEnd"/>
      <w:r>
        <w:t xml:space="preserve">) ist ein </w:t>
      </w:r>
      <w:proofErr w:type="spellStart"/>
      <w:r>
        <w:t>leyblicher</w:t>
      </w:r>
      <w:proofErr w:type="spellEnd"/>
      <w:r>
        <w:t xml:space="preserve"> </w:t>
      </w:r>
      <w:proofErr w:type="spellStart"/>
      <w:r>
        <w:t>tranck</w:t>
      </w:r>
      <w:proofErr w:type="spellEnd"/>
      <w:r>
        <w:t xml:space="preserve"> </w:t>
      </w:r>
      <w:proofErr w:type="spellStart"/>
      <w:r>
        <w:t>inn</w:t>
      </w:r>
      <w:proofErr w:type="spellEnd"/>
      <w:r>
        <w:t xml:space="preserve"> </w:t>
      </w:r>
      <w:proofErr w:type="spellStart"/>
      <w:r>
        <w:t>woellichem</w:t>
      </w:r>
      <w:proofErr w:type="spellEnd"/>
      <w:r>
        <w:t xml:space="preserve"> Judas der </w:t>
      </w:r>
      <w:proofErr w:type="spellStart"/>
      <w:r>
        <w:t>verraetter</w:t>
      </w:r>
      <w:proofErr w:type="spellEnd"/>
      <w:r>
        <w:t xml:space="preserve"> Christi </w:t>
      </w:r>
      <w:proofErr w:type="spellStart"/>
      <w:r>
        <w:t>gemeynschafft</w:t>
      </w:r>
      <w:proofErr w:type="spellEnd"/>
      <w:r>
        <w:t xml:space="preserve"> </w:t>
      </w:r>
      <w:proofErr w:type="spellStart"/>
      <w:r>
        <w:t>hatt</w:t>
      </w:r>
      <w:proofErr w:type="spellEnd"/>
      <w:r>
        <w:t xml:space="preserve">. </w:t>
      </w:r>
    </w:p>
    <w:p w14:paraId="5E835A85" w14:textId="77777777" w:rsidR="003154BD" w:rsidRDefault="003154BD" w:rsidP="003154BD">
      <w:pPr>
        <w:pStyle w:val="StandardWeb"/>
      </w:pPr>
      <w:proofErr w:type="spellStart"/>
      <w:r>
        <w:t>Disen</w:t>
      </w:r>
      <w:proofErr w:type="spellEnd"/>
      <w:r>
        <w:t xml:space="preserve"> </w:t>
      </w:r>
      <w:proofErr w:type="spellStart"/>
      <w:r>
        <w:t>brunnen</w:t>
      </w:r>
      <w:proofErr w:type="spellEnd"/>
      <w:r>
        <w:t xml:space="preserve"> aber hat Luther gefunden und </w:t>
      </w:r>
      <w:proofErr w:type="spellStart"/>
      <w:r>
        <w:t>außgegraben</w:t>
      </w:r>
      <w:proofErr w:type="spellEnd"/>
      <w:r>
        <w:t xml:space="preserve"> / </w:t>
      </w:r>
      <w:proofErr w:type="spellStart"/>
      <w:r>
        <w:t>darumb</w:t>
      </w:r>
      <w:proofErr w:type="spellEnd"/>
      <w:r>
        <w:t xml:space="preserve"> ist das </w:t>
      </w:r>
      <w:proofErr w:type="spellStart"/>
      <w:r>
        <w:t>gyftig</w:t>
      </w:r>
      <w:proofErr w:type="spellEnd"/>
      <w:r>
        <w:t xml:space="preserve"> </w:t>
      </w:r>
      <w:proofErr w:type="spellStart"/>
      <w:r>
        <w:t>wasser</w:t>
      </w:r>
      <w:proofErr w:type="spellEnd"/>
      <w:r>
        <w:t xml:space="preserve"> auch sein / das den </w:t>
      </w:r>
      <w:proofErr w:type="spellStart"/>
      <w:r>
        <w:t>grund</w:t>
      </w:r>
      <w:proofErr w:type="spellEnd"/>
      <w:r>
        <w:t xml:space="preserve"> des </w:t>
      </w:r>
      <w:proofErr w:type="spellStart"/>
      <w:r>
        <w:t>Creützes</w:t>
      </w:r>
      <w:proofErr w:type="spellEnd"/>
      <w:r>
        <w:t xml:space="preserve"> Christi versucht </w:t>
      </w:r>
      <w:proofErr w:type="spellStart"/>
      <w:r>
        <w:t>umbzuwaschen</w:t>
      </w:r>
      <w:proofErr w:type="spellEnd"/>
      <w:r>
        <w:t xml:space="preserve"> / aber er </w:t>
      </w:r>
      <w:proofErr w:type="spellStart"/>
      <w:r>
        <w:t>wirdt</w:t>
      </w:r>
      <w:proofErr w:type="spellEnd"/>
      <w:r>
        <w:t xml:space="preserve"> sich am </w:t>
      </w:r>
      <w:proofErr w:type="spellStart"/>
      <w:r>
        <w:t>herten</w:t>
      </w:r>
      <w:proofErr w:type="spellEnd"/>
      <w:r>
        <w:t xml:space="preserve"> </w:t>
      </w:r>
      <w:proofErr w:type="spellStart"/>
      <w:r>
        <w:t>Felß</w:t>
      </w:r>
      <w:proofErr w:type="spellEnd"/>
      <w:r>
        <w:t xml:space="preserve"> zerspalten / das glaubt mir / wir haben weder </w:t>
      </w:r>
      <w:proofErr w:type="spellStart"/>
      <w:r>
        <w:t>sand</w:t>
      </w:r>
      <w:proofErr w:type="spellEnd"/>
      <w:r>
        <w:t xml:space="preserve"> noch </w:t>
      </w:r>
      <w:proofErr w:type="spellStart"/>
      <w:r>
        <w:t>grieß</w:t>
      </w:r>
      <w:proofErr w:type="spellEnd"/>
      <w:r>
        <w:t xml:space="preserve"> / noch </w:t>
      </w:r>
      <w:proofErr w:type="spellStart"/>
      <w:r>
        <w:t>kieß</w:t>
      </w:r>
      <w:proofErr w:type="spellEnd"/>
      <w:r>
        <w:t xml:space="preserve"> / sondern </w:t>
      </w:r>
      <w:proofErr w:type="spellStart"/>
      <w:r>
        <w:t>lauttern</w:t>
      </w:r>
      <w:proofErr w:type="spellEnd"/>
      <w:r>
        <w:t xml:space="preserve"> </w:t>
      </w:r>
      <w:proofErr w:type="spellStart"/>
      <w:r>
        <w:t>herten</w:t>
      </w:r>
      <w:proofErr w:type="spellEnd"/>
      <w:r>
        <w:t xml:space="preserve"> </w:t>
      </w:r>
      <w:proofErr w:type="spellStart"/>
      <w:r>
        <w:t>unnd</w:t>
      </w:r>
      <w:proofErr w:type="spellEnd"/>
      <w:r>
        <w:t xml:space="preserve"> rechten </w:t>
      </w:r>
      <w:proofErr w:type="spellStart"/>
      <w:r>
        <w:t>Felß</w:t>
      </w:r>
      <w:proofErr w:type="spellEnd"/>
      <w:r>
        <w:t xml:space="preserve"> / das wisset und </w:t>
      </w:r>
      <w:proofErr w:type="spellStart"/>
      <w:r>
        <w:t>jr</w:t>
      </w:r>
      <w:proofErr w:type="spellEnd"/>
      <w:r>
        <w:t xml:space="preserve"> werdet es innen werden. </w:t>
      </w:r>
    </w:p>
    <w:p w14:paraId="70348671" w14:textId="77777777" w:rsidR="003154BD" w:rsidRDefault="003154BD" w:rsidP="003154BD">
      <w:pPr>
        <w:pStyle w:val="StandardWeb"/>
      </w:pPr>
      <w:r>
        <w:t xml:space="preserve">Wenn Luther keinen schaden sonst </w:t>
      </w:r>
      <w:proofErr w:type="spellStart"/>
      <w:r>
        <w:t>thet</w:t>
      </w:r>
      <w:proofErr w:type="spellEnd"/>
      <w:r>
        <w:t xml:space="preserve"> </w:t>
      </w:r>
      <w:proofErr w:type="spellStart"/>
      <w:r>
        <w:t>inn</w:t>
      </w:r>
      <w:proofErr w:type="spellEnd"/>
      <w:r>
        <w:t xml:space="preserve"> der Christenheit / so wer der </w:t>
      </w:r>
      <w:proofErr w:type="spellStart"/>
      <w:r>
        <w:t>warlich</w:t>
      </w:r>
      <w:proofErr w:type="spellEnd"/>
      <w:r>
        <w:t xml:space="preserve"> allein groß </w:t>
      </w:r>
      <w:proofErr w:type="spellStart"/>
      <w:r>
        <w:t>unnd</w:t>
      </w:r>
      <w:proofErr w:type="spellEnd"/>
      <w:r>
        <w:t xml:space="preserve"> erschrecklich / das er </w:t>
      </w:r>
      <w:proofErr w:type="spellStart"/>
      <w:r>
        <w:t>auß</w:t>
      </w:r>
      <w:proofErr w:type="spellEnd"/>
      <w:r>
        <w:t xml:space="preserve"> dem </w:t>
      </w:r>
      <w:proofErr w:type="spellStart"/>
      <w:r>
        <w:t>warhafftigen</w:t>
      </w:r>
      <w:proofErr w:type="spellEnd"/>
      <w:r>
        <w:t xml:space="preserve"> </w:t>
      </w:r>
      <w:proofErr w:type="spellStart"/>
      <w:r>
        <w:t>tranck</w:t>
      </w:r>
      <w:proofErr w:type="spellEnd"/>
      <w:r>
        <w:t xml:space="preserve"> / ein falschen </w:t>
      </w:r>
      <w:proofErr w:type="spellStart"/>
      <w:r>
        <w:t>tranck</w:t>
      </w:r>
      <w:proofErr w:type="spellEnd"/>
      <w:r>
        <w:t xml:space="preserve"> macht. </w:t>
      </w:r>
      <w:proofErr w:type="spellStart"/>
      <w:r>
        <w:t>Auß</w:t>
      </w:r>
      <w:proofErr w:type="spellEnd"/>
      <w:r>
        <w:t xml:space="preserve"> einem </w:t>
      </w:r>
      <w:proofErr w:type="spellStart"/>
      <w:r>
        <w:t>geystlichen</w:t>
      </w:r>
      <w:proofErr w:type="spellEnd"/>
      <w:r>
        <w:t xml:space="preserve"> </w:t>
      </w:r>
      <w:proofErr w:type="spellStart"/>
      <w:r>
        <w:t>tranck</w:t>
      </w:r>
      <w:proofErr w:type="spellEnd"/>
      <w:r>
        <w:t xml:space="preserve"> einen </w:t>
      </w:r>
      <w:proofErr w:type="spellStart"/>
      <w:r>
        <w:t>leyblichen</w:t>
      </w:r>
      <w:proofErr w:type="spellEnd"/>
      <w:r>
        <w:t xml:space="preserve">. </w:t>
      </w:r>
      <w:proofErr w:type="spellStart"/>
      <w:r>
        <w:t>Auß</w:t>
      </w:r>
      <w:proofErr w:type="spellEnd"/>
      <w:r>
        <w:t xml:space="preserve"> einem </w:t>
      </w:r>
      <w:proofErr w:type="spellStart"/>
      <w:r>
        <w:t>tranck</w:t>
      </w:r>
      <w:proofErr w:type="spellEnd"/>
      <w:r>
        <w:t xml:space="preserve"> des </w:t>
      </w:r>
      <w:proofErr w:type="spellStart"/>
      <w:r>
        <w:t>lebens</w:t>
      </w:r>
      <w:proofErr w:type="spellEnd"/>
      <w:r>
        <w:t xml:space="preserve"> / einen </w:t>
      </w:r>
      <w:proofErr w:type="spellStart"/>
      <w:r>
        <w:t>tranck</w:t>
      </w:r>
      <w:proofErr w:type="spellEnd"/>
      <w:r>
        <w:t xml:space="preserve"> des </w:t>
      </w:r>
      <w:proofErr w:type="spellStart"/>
      <w:r>
        <w:t>todts</w:t>
      </w:r>
      <w:proofErr w:type="spellEnd"/>
      <w:r>
        <w:t xml:space="preserve"> / </w:t>
      </w:r>
      <w:proofErr w:type="spellStart"/>
      <w:r>
        <w:t>Auß</w:t>
      </w:r>
      <w:proofErr w:type="spellEnd"/>
      <w:r>
        <w:t xml:space="preserve"> einem </w:t>
      </w:r>
      <w:proofErr w:type="spellStart"/>
      <w:r>
        <w:t>tranck</w:t>
      </w:r>
      <w:proofErr w:type="spellEnd"/>
      <w:r>
        <w:t xml:space="preserve"> der </w:t>
      </w:r>
      <w:proofErr w:type="spellStart"/>
      <w:r>
        <w:t>außerwoelten</w:t>
      </w:r>
      <w:proofErr w:type="spellEnd"/>
      <w:r>
        <w:t xml:space="preserve"> / einen </w:t>
      </w:r>
      <w:proofErr w:type="spellStart"/>
      <w:r>
        <w:t>tranck</w:t>
      </w:r>
      <w:proofErr w:type="spellEnd"/>
      <w:r>
        <w:t xml:space="preserve"> der </w:t>
      </w:r>
      <w:proofErr w:type="spellStart"/>
      <w:r>
        <w:t>verdambten</w:t>
      </w:r>
      <w:proofErr w:type="spellEnd"/>
      <w:r>
        <w:t xml:space="preserve"> machet / </w:t>
      </w:r>
      <w:proofErr w:type="spellStart"/>
      <w:r>
        <w:t>Unn</w:t>
      </w:r>
      <w:proofErr w:type="spellEnd"/>
      <w:r>
        <w:t xml:space="preserve"> Christum straffet / der </w:t>
      </w:r>
      <w:proofErr w:type="spellStart"/>
      <w:r>
        <w:t>offentlich</w:t>
      </w:r>
      <w:proofErr w:type="spellEnd"/>
      <w:r>
        <w:t xml:space="preserve"> spricht / das seyn blutt ein </w:t>
      </w:r>
      <w:proofErr w:type="spellStart"/>
      <w:r>
        <w:t>warhafftiger</w:t>
      </w:r>
      <w:proofErr w:type="spellEnd"/>
      <w:r>
        <w:t xml:space="preserve"> </w:t>
      </w:r>
      <w:proofErr w:type="spellStart"/>
      <w:r>
        <w:t>tranck</w:t>
      </w:r>
      <w:proofErr w:type="spellEnd"/>
      <w:r>
        <w:t xml:space="preserve"> sey Johan. 6. und 1. Johan. 1. </w:t>
      </w:r>
      <w:proofErr w:type="spellStart"/>
      <w:r>
        <w:t>Woelcher</w:t>
      </w:r>
      <w:proofErr w:type="spellEnd"/>
      <w:r>
        <w:t xml:space="preserve"> spricht das </w:t>
      </w:r>
      <w:proofErr w:type="spellStart"/>
      <w:r>
        <w:t>jhenen</w:t>
      </w:r>
      <w:proofErr w:type="spellEnd"/>
      <w:r>
        <w:t xml:space="preserve"> kein </w:t>
      </w:r>
      <w:proofErr w:type="spellStart"/>
      <w:r>
        <w:t>gemeynschafft</w:t>
      </w:r>
      <w:proofErr w:type="spellEnd"/>
      <w:r>
        <w:t xml:space="preserve"> </w:t>
      </w:r>
      <w:proofErr w:type="spellStart"/>
      <w:r>
        <w:t>mitt</w:t>
      </w:r>
      <w:proofErr w:type="spellEnd"/>
      <w:r>
        <w:t xml:space="preserve"> den </w:t>
      </w:r>
      <w:proofErr w:type="spellStart"/>
      <w:r>
        <w:t>sünden</w:t>
      </w:r>
      <w:proofErr w:type="spellEnd"/>
      <w:r>
        <w:t xml:space="preserve"> haben / die </w:t>
      </w:r>
      <w:proofErr w:type="spellStart"/>
      <w:r>
        <w:t>gemeynschafft</w:t>
      </w:r>
      <w:proofErr w:type="spellEnd"/>
      <w:r>
        <w:t xml:space="preserve"> in dem blutt Christi haben / </w:t>
      </w:r>
      <w:proofErr w:type="spellStart"/>
      <w:r>
        <w:t>Unnd</w:t>
      </w:r>
      <w:proofErr w:type="spellEnd"/>
      <w:r>
        <w:t xml:space="preserve"> </w:t>
      </w:r>
      <w:proofErr w:type="spellStart"/>
      <w:r>
        <w:t>widerumb</w:t>
      </w:r>
      <w:proofErr w:type="spellEnd"/>
      <w:r>
        <w:t xml:space="preserve"> / das </w:t>
      </w:r>
      <w:proofErr w:type="spellStart"/>
      <w:r>
        <w:t>sy</w:t>
      </w:r>
      <w:proofErr w:type="spellEnd"/>
      <w:r>
        <w:t xml:space="preserve"> des </w:t>
      </w:r>
      <w:proofErr w:type="spellStart"/>
      <w:r>
        <w:t>bluts</w:t>
      </w:r>
      <w:proofErr w:type="spellEnd"/>
      <w:r>
        <w:t xml:space="preserve"> Christi nichts </w:t>
      </w:r>
      <w:proofErr w:type="spellStart"/>
      <w:r>
        <w:t>genyessen</w:t>
      </w:r>
      <w:proofErr w:type="spellEnd"/>
      <w:r>
        <w:t xml:space="preserve"> / die </w:t>
      </w:r>
      <w:proofErr w:type="spellStart"/>
      <w:r>
        <w:t>gemeynschafft</w:t>
      </w:r>
      <w:proofErr w:type="spellEnd"/>
      <w:r>
        <w:t xml:space="preserve"> haben mit </w:t>
      </w:r>
      <w:proofErr w:type="spellStart"/>
      <w:r>
        <w:t>sünden</w:t>
      </w:r>
      <w:proofErr w:type="spellEnd"/>
      <w:r>
        <w:t xml:space="preserve"> / </w:t>
      </w:r>
      <w:proofErr w:type="spellStart"/>
      <w:r>
        <w:t>Dartzu</w:t>
      </w:r>
      <w:proofErr w:type="spellEnd"/>
      <w:r>
        <w:t xml:space="preserve"> </w:t>
      </w:r>
      <w:proofErr w:type="spellStart"/>
      <w:r>
        <w:t>wolt</w:t>
      </w:r>
      <w:proofErr w:type="spellEnd"/>
      <w:r>
        <w:t xml:space="preserve"> ich </w:t>
      </w:r>
      <w:proofErr w:type="spellStart"/>
      <w:r>
        <w:t>wol</w:t>
      </w:r>
      <w:proofErr w:type="spellEnd"/>
      <w:r>
        <w:t xml:space="preserve"> </w:t>
      </w:r>
      <w:proofErr w:type="spellStart"/>
      <w:r>
        <w:t>ettwas</w:t>
      </w:r>
      <w:proofErr w:type="spellEnd"/>
      <w:r>
        <w:t xml:space="preserve"> </w:t>
      </w:r>
      <w:proofErr w:type="spellStart"/>
      <w:r>
        <w:t>auß</w:t>
      </w:r>
      <w:proofErr w:type="spellEnd"/>
      <w:r>
        <w:t xml:space="preserve"> dem 12. Capitel Johannis </w:t>
      </w:r>
      <w:proofErr w:type="spellStart"/>
      <w:r>
        <w:t>ruemen</w:t>
      </w:r>
      <w:proofErr w:type="spellEnd"/>
      <w:r>
        <w:t xml:space="preserve"> / so es </w:t>
      </w:r>
      <w:proofErr w:type="spellStart"/>
      <w:r>
        <w:t>noetig</w:t>
      </w:r>
      <w:proofErr w:type="spellEnd"/>
      <w:r>
        <w:t xml:space="preserve"> / es ist aber an der leere Christi an einem end / </w:t>
      </w:r>
      <w:proofErr w:type="spellStart"/>
      <w:r>
        <w:t>unnd</w:t>
      </w:r>
      <w:proofErr w:type="spellEnd"/>
      <w:r>
        <w:t xml:space="preserve"> </w:t>
      </w:r>
      <w:proofErr w:type="spellStart"/>
      <w:r>
        <w:t>Sant</w:t>
      </w:r>
      <w:proofErr w:type="spellEnd"/>
      <w:r>
        <w:t xml:space="preserve"> Johannis am anderen </w:t>
      </w:r>
      <w:proofErr w:type="spellStart"/>
      <w:r>
        <w:t>ort</w:t>
      </w:r>
      <w:proofErr w:type="spellEnd"/>
      <w:r>
        <w:t xml:space="preserve"> gnug / dem Luther seyn maul zu </w:t>
      </w:r>
      <w:proofErr w:type="spellStart"/>
      <w:r>
        <w:t>stopffen</w:t>
      </w:r>
      <w:proofErr w:type="spellEnd"/>
      <w:r>
        <w:t xml:space="preserve"> / als </w:t>
      </w:r>
      <w:proofErr w:type="spellStart"/>
      <w:r>
        <w:t>jm</w:t>
      </w:r>
      <w:proofErr w:type="spellEnd"/>
      <w:r>
        <w:t xml:space="preserve"> </w:t>
      </w:r>
      <w:proofErr w:type="spellStart"/>
      <w:r>
        <w:t>yetzt</w:t>
      </w:r>
      <w:proofErr w:type="spellEnd"/>
      <w:r>
        <w:t xml:space="preserve"> vor </w:t>
      </w:r>
      <w:proofErr w:type="spellStart"/>
      <w:r>
        <w:t>gott</w:t>
      </w:r>
      <w:proofErr w:type="spellEnd"/>
      <w:r>
        <w:t xml:space="preserve"> </w:t>
      </w:r>
      <w:proofErr w:type="spellStart"/>
      <w:r>
        <w:t>gestopfft</w:t>
      </w:r>
      <w:proofErr w:type="spellEnd"/>
      <w:r>
        <w:t xml:space="preserve"> ist / und bald </w:t>
      </w:r>
      <w:proofErr w:type="spellStart"/>
      <w:r>
        <w:t>mechtigklicher</w:t>
      </w:r>
      <w:proofErr w:type="spellEnd"/>
      <w:r>
        <w:t xml:space="preserve"> oder </w:t>
      </w:r>
      <w:proofErr w:type="spellStart"/>
      <w:r>
        <w:t>heftigklicher</w:t>
      </w:r>
      <w:proofErr w:type="spellEnd"/>
      <w:r>
        <w:t xml:space="preserve"> </w:t>
      </w:r>
      <w:proofErr w:type="spellStart"/>
      <w:r>
        <w:t>wirdt</w:t>
      </w:r>
      <w:proofErr w:type="spellEnd"/>
      <w:r>
        <w:t xml:space="preserve"> </w:t>
      </w:r>
      <w:proofErr w:type="spellStart"/>
      <w:r>
        <w:t>verstopfft</w:t>
      </w:r>
      <w:proofErr w:type="spellEnd"/>
      <w:r>
        <w:t xml:space="preserve"> werden. </w:t>
      </w:r>
    </w:p>
    <w:p w14:paraId="2A168CFF" w14:textId="77777777" w:rsidR="003154BD" w:rsidRDefault="003154BD" w:rsidP="003154BD">
      <w:pPr>
        <w:pStyle w:val="StandardWeb"/>
      </w:pPr>
      <w:r>
        <w:t xml:space="preserve">Der Luther ist nun schon offenbar worden / das er </w:t>
      </w:r>
      <w:proofErr w:type="spellStart"/>
      <w:r>
        <w:t>anderst</w:t>
      </w:r>
      <w:proofErr w:type="spellEnd"/>
      <w:r>
        <w:t xml:space="preserve"> vom </w:t>
      </w:r>
      <w:proofErr w:type="spellStart"/>
      <w:r>
        <w:t>blut</w:t>
      </w:r>
      <w:proofErr w:type="spellEnd"/>
      <w:r>
        <w:t xml:space="preserve"> Christi </w:t>
      </w:r>
      <w:proofErr w:type="spellStart"/>
      <w:r>
        <w:t>schreybt</w:t>
      </w:r>
      <w:proofErr w:type="spellEnd"/>
      <w:r>
        <w:t xml:space="preserve"> denn die </w:t>
      </w:r>
      <w:proofErr w:type="spellStart"/>
      <w:r>
        <w:t>warheit</w:t>
      </w:r>
      <w:proofErr w:type="spellEnd"/>
      <w:r>
        <w:t xml:space="preserve"> / </w:t>
      </w:r>
      <w:proofErr w:type="spellStart"/>
      <w:r>
        <w:t>unn</w:t>
      </w:r>
      <w:proofErr w:type="spellEnd"/>
      <w:r>
        <w:t xml:space="preserve"> das </w:t>
      </w:r>
      <w:proofErr w:type="spellStart"/>
      <w:r>
        <w:t>blut</w:t>
      </w:r>
      <w:proofErr w:type="spellEnd"/>
      <w:r>
        <w:t xml:space="preserve"> Christi zu einem </w:t>
      </w:r>
      <w:proofErr w:type="spellStart"/>
      <w:r>
        <w:t>leyblichen</w:t>
      </w:r>
      <w:proofErr w:type="spellEnd"/>
      <w:r>
        <w:t xml:space="preserve"> / </w:t>
      </w:r>
      <w:proofErr w:type="spellStart"/>
      <w:r>
        <w:t>ungeystlichen</w:t>
      </w:r>
      <w:proofErr w:type="spellEnd"/>
      <w:r>
        <w:t xml:space="preserve"> / </w:t>
      </w:r>
      <w:proofErr w:type="spellStart"/>
      <w:r>
        <w:t>krafftlosen</w:t>
      </w:r>
      <w:proofErr w:type="spellEnd"/>
      <w:r>
        <w:t xml:space="preserve"> / und </w:t>
      </w:r>
      <w:proofErr w:type="spellStart"/>
      <w:r>
        <w:t>geystlosen</w:t>
      </w:r>
      <w:proofErr w:type="spellEnd"/>
      <w:r>
        <w:t xml:space="preserve"> </w:t>
      </w:r>
      <w:proofErr w:type="spellStart"/>
      <w:r>
        <w:t>tranck</w:t>
      </w:r>
      <w:proofErr w:type="spellEnd"/>
      <w:r>
        <w:t xml:space="preserve"> will machen / Dem </w:t>
      </w:r>
      <w:proofErr w:type="spellStart"/>
      <w:r>
        <w:t>herren</w:t>
      </w:r>
      <w:proofErr w:type="spellEnd"/>
      <w:r>
        <w:t xml:space="preserve"> Christo zu </w:t>
      </w:r>
      <w:proofErr w:type="spellStart"/>
      <w:r>
        <w:t>uneeren</w:t>
      </w:r>
      <w:proofErr w:type="spellEnd"/>
      <w:r>
        <w:t xml:space="preserve"> / </w:t>
      </w:r>
      <w:proofErr w:type="spellStart"/>
      <w:r>
        <w:t>seynem</w:t>
      </w:r>
      <w:proofErr w:type="spellEnd"/>
      <w:r>
        <w:t xml:space="preserve"> blutt zu schanden / </w:t>
      </w:r>
      <w:proofErr w:type="spellStart"/>
      <w:r>
        <w:t>darumb</w:t>
      </w:r>
      <w:proofErr w:type="spellEnd"/>
      <w:r>
        <w:t xml:space="preserve"> </w:t>
      </w:r>
      <w:proofErr w:type="spellStart"/>
      <w:r>
        <w:t>huettet</w:t>
      </w:r>
      <w:proofErr w:type="spellEnd"/>
      <w:r>
        <w:t xml:space="preserve"> euch vor </w:t>
      </w:r>
      <w:proofErr w:type="spellStart"/>
      <w:r>
        <w:t>seyner</w:t>
      </w:r>
      <w:proofErr w:type="spellEnd"/>
      <w:r>
        <w:t xml:space="preserve"> leere / sehet </w:t>
      </w:r>
      <w:proofErr w:type="spellStart"/>
      <w:r>
        <w:t>darauff</w:t>
      </w:r>
      <w:proofErr w:type="spellEnd"/>
      <w:r>
        <w:t xml:space="preserve"> / das euch seyn </w:t>
      </w:r>
      <w:proofErr w:type="spellStart"/>
      <w:r>
        <w:t>Rethoricken</w:t>
      </w:r>
      <w:proofErr w:type="spellEnd"/>
      <w:r>
        <w:t xml:space="preserve"> nicht </w:t>
      </w:r>
      <w:proofErr w:type="spellStart"/>
      <w:r>
        <w:t>verfuer</w:t>
      </w:r>
      <w:proofErr w:type="spellEnd"/>
      <w:r>
        <w:t xml:space="preserve"> / laßt euch das nicht </w:t>
      </w:r>
      <w:proofErr w:type="spellStart"/>
      <w:r>
        <w:t>einraunen</w:t>
      </w:r>
      <w:proofErr w:type="spellEnd"/>
      <w:r>
        <w:t xml:space="preserve"> / das Christus (Joan. 6.) nicht genugsam vom </w:t>
      </w:r>
      <w:proofErr w:type="spellStart"/>
      <w:r>
        <w:t>trincken</w:t>
      </w:r>
      <w:proofErr w:type="spellEnd"/>
      <w:r>
        <w:t xml:space="preserve"> </w:t>
      </w:r>
      <w:proofErr w:type="spellStart"/>
      <w:r>
        <w:t>seynes</w:t>
      </w:r>
      <w:proofErr w:type="spellEnd"/>
      <w:r>
        <w:t xml:space="preserve"> </w:t>
      </w:r>
      <w:proofErr w:type="spellStart"/>
      <w:r>
        <w:t>bluts</w:t>
      </w:r>
      <w:proofErr w:type="spellEnd"/>
      <w:r>
        <w:t xml:space="preserve"> </w:t>
      </w:r>
      <w:proofErr w:type="spellStart"/>
      <w:r>
        <w:t>geschriben</w:t>
      </w:r>
      <w:proofErr w:type="spellEnd"/>
      <w:r>
        <w:t xml:space="preserve"> hab. </w:t>
      </w:r>
    </w:p>
    <w:p w14:paraId="3E2BD480" w14:textId="77777777" w:rsidR="003154BD" w:rsidRDefault="003154BD" w:rsidP="003154BD">
      <w:pPr>
        <w:pStyle w:val="StandardWeb"/>
      </w:pPr>
      <w:r>
        <w:t xml:space="preserve">Waret </w:t>
      </w:r>
      <w:proofErr w:type="spellStart"/>
      <w:r>
        <w:t>ewer</w:t>
      </w:r>
      <w:proofErr w:type="spellEnd"/>
      <w:r>
        <w:t xml:space="preserve"> und macht das blutt </w:t>
      </w:r>
      <w:proofErr w:type="spellStart"/>
      <w:r>
        <w:t>inn</w:t>
      </w:r>
      <w:proofErr w:type="spellEnd"/>
      <w:r>
        <w:t xml:space="preserve"> der </w:t>
      </w:r>
      <w:proofErr w:type="spellStart"/>
      <w:r>
        <w:t>pfaffen</w:t>
      </w:r>
      <w:proofErr w:type="spellEnd"/>
      <w:r>
        <w:t xml:space="preserve"> Kelch nicht zu einem </w:t>
      </w:r>
      <w:proofErr w:type="spellStart"/>
      <w:r>
        <w:t>blut</w:t>
      </w:r>
      <w:proofErr w:type="spellEnd"/>
      <w:r>
        <w:t xml:space="preserve"> des alten Testamentes / Als Luther thut </w:t>
      </w:r>
      <w:proofErr w:type="spellStart"/>
      <w:r>
        <w:t>ders</w:t>
      </w:r>
      <w:proofErr w:type="spellEnd"/>
      <w:r>
        <w:t xml:space="preserve"> </w:t>
      </w:r>
      <w:proofErr w:type="spellStart"/>
      <w:r>
        <w:t>leyblich</w:t>
      </w:r>
      <w:proofErr w:type="spellEnd"/>
      <w:r>
        <w:t xml:space="preserve"> zu </w:t>
      </w:r>
      <w:proofErr w:type="spellStart"/>
      <w:r>
        <w:t>trincken</w:t>
      </w:r>
      <w:proofErr w:type="spellEnd"/>
      <w:r>
        <w:t xml:space="preserve"> gibt / der dem blutt des </w:t>
      </w:r>
      <w:proofErr w:type="spellStart"/>
      <w:r>
        <w:t>Newen</w:t>
      </w:r>
      <w:proofErr w:type="spellEnd"/>
      <w:r>
        <w:t xml:space="preserve"> Testamentes </w:t>
      </w:r>
      <w:proofErr w:type="spellStart"/>
      <w:r>
        <w:t>wol</w:t>
      </w:r>
      <w:proofErr w:type="spellEnd"/>
      <w:r>
        <w:t xml:space="preserve"> den </w:t>
      </w:r>
      <w:proofErr w:type="spellStart"/>
      <w:r>
        <w:t>namen</w:t>
      </w:r>
      <w:proofErr w:type="spellEnd"/>
      <w:r>
        <w:t xml:space="preserve"> laßt im </w:t>
      </w:r>
      <w:proofErr w:type="spellStart"/>
      <w:r>
        <w:t>scheyn</w:t>
      </w:r>
      <w:proofErr w:type="spellEnd"/>
      <w:r>
        <w:t xml:space="preserve"> / Aber in der </w:t>
      </w:r>
      <w:proofErr w:type="spellStart"/>
      <w:r>
        <w:t>wurtzel</w:t>
      </w:r>
      <w:proofErr w:type="spellEnd"/>
      <w:r>
        <w:t xml:space="preserve"> </w:t>
      </w:r>
      <w:proofErr w:type="spellStart"/>
      <w:r>
        <w:t>unn</w:t>
      </w:r>
      <w:proofErr w:type="spellEnd"/>
      <w:r>
        <w:t xml:space="preserve"> in dem </w:t>
      </w:r>
      <w:proofErr w:type="spellStart"/>
      <w:r>
        <w:t>grund</w:t>
      </w:r>
      <w:proofErr w:type="spellEnd"/>
      <w:r>
        <w:t xml:space="preserve"> beraubt er das </w:t>
      </w:r>
      <w:proofErr w:type="spellStart"/>
      <w:r>
        <w:t>thewr</w:t>
      </w:r>
      <w:proofErr w:type="spellEnd"/>
      <w:r>
        <w:t xml:space="preserve"> / edel / </w:t>
      </w:r>
      <w:proofErr w:type="spellStart"/>
      <w:r>
        <w:t>kostlich</w:t>
      </w:r>
      <w:proofErr w:type="spellEnd"/>
      <w:r>
        <w:t xml:space="preserve"> / </w:t>
      </w:r>
      <w:proofErr w:type="spellStart"/>
      <w:r>
        <w:t>unn</w:t>
      </w:r>
      <w:proofErr w:type="spellEnd"/>
      <w:r>
        <w:t xml:space="preserve"> für uns vergossen </w:t>
      </w:r>
      <w:proofErr w:type="spellStart"/>
      <w:r>
        <w:t>blut</w:t>
      </w:r>
      <w:proofErr w:type="spellEnd"/>
      <w:r>
        <w:t xml:space="preserve"> aller </w:t>
      </w:r>
      <w:proofErr w:type="spellStart"/>
      <w:r>
        <w:t>wirdigkeit</w:t>
      </w:r>
      <w:proofErr w:type="spellEnd"/>
      <w:r>
        <w:t xml:space="preserve"> / Er </w:t>
      </w:r>
      <w:proofErr w:type="spellStart"/>
      <w:r>
        <w:t>nymbt</w:t>
      </w:r>
      <w:proofErr w:type="spellEnd"/>
      <w:r>
        <w:t xml:space="preserve"> dem blutt den </w:t>
      </w:r>
      <w:proofErr w:type="spellStart"/>
      <w:r>
        <w:t>geyst</w:t>
      </w:r>
      <w:proofErr w:type="spellEnd"/>
      <w:r>
        <w:t xml:space="preserve"> / die </w:t>
      </w:r>
      <w:proofErr w:type="spellStart"/>
      <w:r>
        <w:t>krafft</w:t>
      </w:r>
      <w:proofErr w:type="spellEnd"/>
      <w:r>
        <w:t xml:space="preserve"> / die machte / die </w:t>
      </w:r>
      <w:proofErr w:type="spellStart"/>
      <w:r>
        <w:t>volkomlicheit</w:t>
      </w:r>
      <w:proofErr w:type="spellEnd"/>
      <w:r>
        <w:t xml:space="preserve"> / den nutz und des </w:t>
      </w:r>
      <w:proofErr w:type="spellStart"/>
      <w:r>
        <w:t>Newen</w:t>
      </w:r>
      <w:proofErr w:type="spellEnd"/>
      <w:r>
        <w:t xml:space="preserve"> </w:t>
      </w:r>
      <w:proofErr w:type="spellStart"/>
      <w:r>
        <w:t>testaments</w:t>
      </w:r>
      <w:proofErr w:type="spellEnd"/>
      <w:r>
        <w:t xml:space="preserve"> </w:t>
      </w:r>
      <w:proofErr w:type="spellStart"/>
      <w:r>
        <w:t>namen</w:t>
      </w:r>
      <w:proofErr w:type="spellEnd"/>
      <w:r>
        <w:t xml:space="preserve"> / </w:t>
      </w:r>
      <w:proofErr w:type="spellStart"/>
      <w:r>
        <w:t>dartzu</w:t>
      </w:r>
      <w:proofErr w:type="spellEnd"/>
      <w:r>
        <w:t xml:space="preserve"> / zu </w:t>
      </w:r>
      <w:proofErr w:type="spellStart"/>
      <w:r>
        <w:t>seynem</w:t>
      </w:r>
      <w:proofErr w:type="spellEnd"/>
      <w:r>
        <w:t xml:space="preserve"> </w:t>
      </w:r>
      <w:proofErr w:type="spellStart"/>
      <w:r>
        <w:t>eygen</w:t>
      </w:r>
      <w:proofErr w:type="spellEnd"/>
      <w:r>
        <w:t xml:space="preserve"> schaden / </w:t>
      </w:r>
      <w:proofErr w:type="spellStart"/>
      <w:r>
        <w:t>unnd</w:t>
      </w:r>
      <w:proofErr w:type="spellEnd"/>
      <w:r>
        <w:t xml:space="preserve"> zu einem </w:t>
      </w:r>
      <w:proofErr w:type="spellStart"/>
      <w:r>
        <w:t>verdamnuß</w:t>
      </w:r>
      <w:proofErr w:type="spellEnd"/>
      <w:r>
        <w:t xml:space="preserve"> / aller der / die sich </w:t>
      </w:r>
      <w:proofErr w:type="spellStart"/>
      <w:r>
        <w:t>auff</w:t>
      </w:r>
      <w:proofErr w:type="spellEnd"/>
      <w:r>
        <w:t xml:space="preserve"> das </w:t>
      </w:r>
      <w:proofErr w:type="spellStart"/>
      <w:r>
        <w:t>thier</w:t>
      </w:r>
      <w:proofErr w:type="spellEnd"/>
      <w:r>
        <w:t xml:space="preserve"> / das er </w:t>
      </w:r>
      <w:proofErr w:type="spellStart"/>
      <w:r>
        <w:t>reytt</w:t>
      </w:r>
      <w:proofErr w:type="spellEnd"/>
      <w:r>
        <w:t xml:space="preserve"> setzen / Ich </w:t>
      </w:r>
      <w:proofErr w:type="spellStart"/>
      <w:r>
        <w:t>schreyb</w:t>
      </w:r>
      <w:proofErr w:type="spellEnd"/>
      <w:r>
        <w:t xml:space="preserve"> wie </w:t>
      </w:r>
      <w:proofErr w:type="spellStart"/>
      <w:r>
        <w:t>ichs</w:t>
      </w:r>
      <w:proofErr w:type="spellEnd"/>
      <w:r>
        <w:t xml:space="preserve"> verstehe / </w:t>
      </w:r>
      <w:proofErr w:type="spellStart"/>
      <w:r>
        <w:t>one</w:t>
      </w:r>
      <w:proofErr w:type="spellEnd"/>
      <w:r>
        <w:t xml:space="preserve"> </w:t>
      </w:r>
      <w:proofErr w:type="spellStart"/>
      <w:r>
        <w:t>wunsch</w:t>
      </w:r>
      <w:proofErr w:type="spellEnd"/>
      <w:r>
        <w:t xml:space="preserve"> das einer in </w:t>
      </w:r>
      <w:proofErr w:type="spellStart"/>
      <w:r>
        <w:t>gottes</w:t>
      </w:r>
      <w:proofErr w:type="spellEnd"/>
      <w:r>
        <w:t xml:space="preserve"> </w:t>
      </w:r>
      <w:proofErr w:type="spellStart"/>
      <w:r>
        <w:t>zoren</w:t>
      </w:r>
      <w:proofErr w:type="spellEnd"/>
      <w:r>
        <w:t xml:space="preserve"> fall / und </w:t>
      </w:r>
      <w:proofErr w:type="spellStart"/>
      <w:r>
        <w:t>weyß</w:t>
      </w:r>
      <w:proofErr w:type="spellEnd"/>
      <w:r>
        <w:t xml:space="preserve"> es nicht </w:t>
      </w:r>
      <w:proofErr w:type="spellStart"/>
      <w:r>
        <w:t>anderst</w:t>
      </w:r>
      <w:proofErr w:type="spellEnd"/>
      <w:r>
        <w:t xml:space="preserve"> / Und ich bitt </w:t>
      </w:r>
      <w:proofErr w:type="spellStart"/>
      <w:r>
        <w:t>gott</w:t>
      </w:r>
      <w:proofErr w:type="spellEnd"/>
      <w:r>
        <w:t xml:space="preserve"> </w:t>
      </w:r>
      <w:proofErr w:type="spellStart"/>
      <w:r>
        <w:t>taeglich</w:t>
      </w:r>
      <w:proofErr w:type="spellEnd"/>
      <w:r>
        <w:t xml:space="preserve"> seyn </w:t>
      </w:r>
      <w:proofErr w:type="spellStart"/>
      <w:r>
        <w:t>gnad</w:t>
      </w:r>
      <w:proofErr w:type="spellEnd"/>
      <w:r>
        <w:t xml:space="preserve"> / mich nicht </w:t>
      </w:r>
      <w:proofErr w:type="spellStart"/>
      <w:r>
        <w:t>anderst</w:t>
      </w:r>
      <w:proofErr w:type="spellEnd"/>
      <w:r>
        <w:t xml:space="preserve"> denn seyn </w:t>
      </w:r>
      <w:proofErr w:type="spellStart"/>
      <w:r>
        <w:t>warheit</w:t>
      </w:r>
      <w:proofErr w:type="spellEnd"/>
      <w:r>
        <w:t xml:space="preserve"> laß </w:t>
      </w:r>
      <w:proofErr w:type="spellStart"/>
      <w:r>
        <w:t>schreyben</w:t>
      </w:r>
      <w:proofErr w:type="spellEnd"/>
      <w:r>
        <w:t xml:space="preserve"> / </w:t>
      </w:r>
      <w:proofErr w:type="spellStart"/>
      <w:r>
        <w:t>unnd</w:t>
      </w:r>
      <w:proofErr w:type="spellEnd"/>
      <w:r>
        <w:t xml:space="preserve"> mirs offenbaren </w:t>
      </w:r>
      <w:proofErr w:type="spellStart"/>
      <w:r>
        <w:t>woell</w:t>
      </w:r>
      <w:proofErr w:type="spellEnd"/>
      <w:r>
        <w:t xml:space="preserve"> / so ich irret / Aber </w:t>
      </w:r>
      <w:proofErr w:type="spellStart"/>
      <w:r>
        <w:t>ye</w:t>
      </w:r>
      <w:proofErr w:type="spellEnd"/>
      <w:r>
        <w:t xml:space="preserve"> </w:t>
      </w:r>
      <w:proofErr w:type="spellStart"/>
      <w:r>
        <w:t>mer</w:t>
      </w:r>
      <w:proofErr w:type="spellEnd"/>
      <w:r>
        <w:t xml:space="preserve"> ich </w:t>
      </w:r>
      <w:proofErr w:type="spellStart"/>
      <w:r>
        <w:t>synn</w:t>
      </w:r>
      <w:proofErr w:type="spellEnd"/>
      <w:r>
        <w:t xml:space="preserve"> / </w:t>
      </w:r>
      <w:proofErr w:type="spellStart"/>
      <w:r>
        <w:t>tracht</w:t>
      </w:r>
      <w:proofErr w:type="spellEnd"/>
      <w:r>
        <w:t xml:space="preserve"> und </w:t>
      </w:r>
      <w:proofErr w:type="spellStart"/>
      <w:r>
        <w:t>denck</w:t>
      </w:r>
      <w:proofErr w:type="spellEnd"/>
      <w:r>
        <w:t xml:space="preserve"> / </w:t>
      </w:r>
      <w:proofErr w:type="spellStart"/>
      <w:r>
        <w:t>unnd</w:t>
      </w:r>
      <w:proofErr w:type="spellEnd"/>
      <w:r>
        <w:t xml:space="preserve"> </w:t>
      </w:r>
      <w:proofErr w:type="spellStart"/>
      <w:r>
        <w:t>ye</w:t>
      </w:r>
      <w:proofErr w:type="spellEnd"/>
      <w:r>
        <w:t xml:space="preserve"> fester und </w:t>
      </w:r>
      <w:proofErr w:type="spellStart"/>
      <w:r>
        <w:t>steters</w:t>
      </w:r>
      <w:proofErr w:type="spellEnd"/>
      <w:r>
        <w:t xml:space="preserve"> ich </w:t>
      </w:r>
      <w:proofErr w:type="spellStart"/>
      <w:r>
        <w:t>anhalt</w:t>
      </w:r>
      <w:proofErr w:type="spellEnd"/>
      <w:r>
        <w:t xml:space="preserve"> / mit bitten und flehen / </w:t>
      </w:r>
      <w:proofErr w:type="spellStart"/>
      <w:r>
        <w:t>ye</w:t>
      </w:r>
      <w:proofErr w:type="spellEnd"/>
      <w:r>
        <w:t xml:space="preserve"> mehr ich </w:t>
      </w:r>
      <w:proofErr w:type="spellStart"/>
      <w:r>
        <w:t>hynder</w:t>
      </w:r>
      <w:proofErr w:type="spellEnd"/>
      <w:r>
        <w:t xml:space="preserve"> die </w:t>
      </w:r>
      <w:proofErr w:type="spellStart"/>
      <w:r>
        <w:t>lüste</w:t>
      </w:r>
      <w:proofErr w:type="spellEnd"/>
      <w:r>
        <w:t xml:space="preserve"> des </w:t>
      </w:r>
      <w:proofErr w:type="spellStart"/>
      <w:r>
        <w:t>teuffels</w:t>
      </w:r>
      <w:proofErr w:type="spellEnd"/>
      <w:r>
        <w:t xml:space="preserve"> </w:t>
      </w:r>
      <w:proofErr w:type="spellStart"/>
      <w:r>
        <w:t>kumm</w:t>
      </w:r>
      <w:proofErr w:type="spellEnd"/>
      <w:r>
        <w:t xml:space="preserve"> / der den Christen / das eingeben </w:t>
      </w:r>
      <w:proofErr w:type="spellStart"/>
      <w:r>
        <w:t>hatt</w:t>
      </w:r>
      <w:proofErr w:type="spellEnd"/>
      <w:r>
        <w:t xml:space="preserve"> / das </w:t>
      </w:r>
      <w:proofErr w:type="spellStart"/>
      <w:r>
        <w:t>sy</w:t>
      </w:r>
      <w:proofErr w:type="spellEnd"/>
      <w:r>
        <w:t xml:space="preserve"> </w:t>
      </w:r>
      <w:proofErr w:type="spellStart"/>
      <w:r>
        <w:t>meynen</w:t>
      </w:r>
      <w:proofErr w:type="spellEnd"/>
      <w:r>
        <w:t xml:space="preserve"> </w:t>
      </w:r>
      <w:proofErr w:type="spellStart"/>
      <w:r>
        <w:t>behelff</w:t>
      </w:r>
      <w:proofErr w:type="spellEnd"/>
      <w:r>
        <w:t xml:space="preserve"> </w:t>
      </w:r>
      <w:proofErr w:type="spellStart"/>
      <w:r>
        <w:t>auß</w:t>
      </w:r>
      <w:proofErr w:type="spellEnd"/>
      <w:r>
        <w:t xml:space="preserve"> dem Sacramentlichen wesen Christi zu erholen / wenn </w:t>
      </w:r>
      <w:proofErr w:type="spellStart"/>
      <w:r>
        <w:t>sy</w:t>
      </w:r>
      <w:proofErr w:type="spellEnd"/>
      <w:r>
        <w:t xml:space="preserve"> den </w:t>
      </w:r>
      <w:proofErr w:type="spellStart"/>
      <w:r>
        <w:t>leyb</w:t>
      </w:r>
      <w:proofErr w:type="spellEnd"/>
      <w:r>
        <w:t xml:space="preserve"> </w:t>
      </w:r>
      <w:proofErr w:type="spellStart"/>
      <w:r>
        <w:t>unnd</w:t>
      </w:r>
      <w:proofErr w:type="spellEnd"/>
      <w:r>
        <w:t xml:space="preserve"> das </w:t>
      </w:r>
      <w:proofErr w:type="spellStart"/>
      <w:r>
        <w:t>blut</w:t>
      </w:r>
      <w:proofErr w:type="spellEnd"/>
      <w:r>
        <w:t xml:space="preserve"> Christi durchs Sacrament </w:t>
      </w:r>
      <w:proofErr w:type="spellStart"/>
      <w:r>
        <w:t>leyblich</w:t>
      </w:r>
      <w:proofErr w:type="spellEnd"/>
      <w:r>
        <w:t xml:space="preserve"> </w:t>
      </w:r>
      <w:proofErr w:type="spellStart"/>
      <w:r>
        <w:t>entpfahent</w:t>
      </w:r>
      <w:proofErr w:type="spellEnd"/>
      <w:r>
        <w:t xml:space="preserve">. </w:t>
      </w:r>
    </w:p>
    <w:p w14:paraId="3283FF61" w14:textId="77777777" w:rsidR="003154BD" w:rsidRDefault="003154BD" w:rsidP="003154BD">
      <w:pPr>
        <w:pStyle w:val="StandardWeb"/>
      </w:pPr>
      <w:r>
        <w:t xml:space="preserve">Der </w:t>
      </w:r>
      <w:proofErr w:type="spellStart"/>
      <w:r>
        <w:t>vatter</w:t>
      </w:r>
      <w:proofErr w:type="spellEnd"/>
      <w:r>
        <w:t xml:space="preserve"> aller </w:t>
      </w:r>
      <w:proofErr w:type="spellStart"/>
      <w:r>
        <w:t>barmhertzigkeit</w:t>
      </w:r>
      <w:proofErr w:type="spellEnd"/>
      <w:r>
        <w:t xml:space="preserve"> / </w:t>
      </w:r>
      <w:proofErr w:type="spellStart"/>
      <w:r>
        <w:t>woell</w:t>
      </w:r>
      <w:proofErr w:type="spellEnd"/>
      <w:r>
        <w:t xml:space="preserve"> </w:t>
      </w:r>
      <w:proofErr w:type="spellStart"/>
      <w:r>
        <w:t>unns</w:t>
      </w:r>
      <w:proofErr w:type="spellEnd"/>
      <w:r>
        <w:t xml:space="preserve"> </w:t>
      </w:r>
      <w:proofErr w:type="spellStart"/>
      <w:r>
        <w:t>erleüchten</w:t>
      </w:r>
      <w:proofErr w:type="spellEnd"/>
      <w:r>
        <w:t xml:space="preserve"> / rechten </w:t>
      </w:r>
      <w:proofErr w:type="spellStart"/>
      <w:r>
        <w:t>grund</w:t>
      </w:r>
      <w:proofErr w:type="spellEnd"/>
      <w:r>
        <w:t xml:space="preserve"> leeren / </w:t>
      </w:r>
      <w:proofErr w:type="spellStart"/>
      <w:r>
        <w:t>unn</w:t>
      </w:r>
      <w:proofErr w:type="spellEnd"/>
      <w:r>
        <w:t xml:space="preserve"> in </w:t>
      </w:r>
      <w:proofErr w:type="spellStart"/>
      <w:r>
        <w:t>bestendigem</w:t>
      </w:r>
      <w:proofErr w:type="spellEnd"/>
      <w:r>
        <w:t xml:space="preserve"> </w:t>
      </w:r>
      <w:proofErr w:type="spellStart"/>
      <w:r>
        <w:t>fryd</w:t>
      </w:r>
      <w:proofErr w:type="spellEnd"/>
      <w:r>
        <w:t xml:space="preserve"> erhalten / Amen. </w:t>
      </w:r>
    </w:p>
    <w:p w14:paraId="0CE8EDA7" w14:textId="77777777" w:rsidR="003154BD" w:rsidRDefault="003154BD" w:rsidP="003154BD">
      <w:pPr>
        <w:pStyle w:val="StandardWeb"/>
      </w:pPr>
      <w:r>
        <w:rPr>
          <w:rStyle w:val="Fett"/>
          <w:rFonts w:eastAsiaTheme="majorEastAsia"/>
        </w:rPr>
        <w:t xml:space="preserve">Luther </w:t>
      </w:r>
      <w:proofErr w:type="spellStart"/>
      <w:r>
        <w:rPr>
          <w:rStyle w:val="Fett"/>
          <w:rFonts w:eastAsiaTheme="majorEastAsia"/>
        </w:rPr>
        <w:t>hatt</w:t>
      </w:r>
      <w:proofErr w:type="spellEnd"/>
      <w:r>
        <w:rPr>
          <w:rStyle w:val="Fett"/>
          <w:rFonts w:eastAsiaTheme="majorEastAsia"/>
        </w:rPr>
        <w:t xml:space="preserve"> den glauben an Christum wider sich / so verlaßt </w:t>
      </w:r>
      <w:proofErr w:type="spellStart"/>
      <w:r>
        <w:rPr>
          <w:rStyle w:val="Fett"/>
          <w:rFonts w:eastAsiaTheme="majorEastAsia"/>
        </w:rPr>
        <w:t>jn</w:t>
      </w:r>
      <w:proofErr w:type="spellEnd"/>
      <w:r>
        <w:rPr>
          <w:rStyle w:val="Fett"/>
          <w:rFonts w:eastAsiaTheme="majorEastAsia"/>
        </w:rPr>
        <w:t xml:space="preserve"> alle </w:t>
      </w:r>
      <w:proofErr w:type="spellStart"/>
      <w:r>
        <w:rPr>
          <w:rStyle w:val="Fett"/>
          <w:rFonts w:eastAsiaTheme="majorEastAsia"/>
        </w:rPr>
        <w:t>geschrifft</w:t>
      </w:r>
      <w:proofErr w:type="spellEnd"/>
      <w:r>
        <w:rPr>
          <w:rStyle w:val="Fett"/>
          <w:rFonts w:eastAsiaTheme="majorEastAsia"/>
        </w:rPr>
        <w:t xml:space="preserve"> / was soll ich thun? was </w:t>
      </w:r>
      <w:proofErr w:type="spellStart"/>
      <w:r>
        <w:rPr>
          <w:rStyle w:val="Fett"/>
          <w:rFonts w:eastAsiaTheme="majorEastAsia"/>
        </w:rPr>
        <w:t>willt</w:t>
      </w:r>
      <w:proofErr w:type="spellEnd"/>
      <w:r>
        <w:rPr>
          <w:rStyle w:val="Fett"/>
          <w:rFonts w:eastAsiaTheme="majorEastAsia"/>
        </w:rPr>
        <w:t xml:space="preserve"> du thun lieber Christ? wir </w:t>
      </w:r>
      <w:proofErr w:type="spellStart"/>
      <w:r>
        <w:rPr>
          <w:rStyle w:val="Fett"/>
          <w:rFonts w:eastAsiaTheme="majorEastAsia"/>
        </w:rPr>
        <w:t>muessen</w:t>
      </w:r>
      <w:proofErr w:type="spellEnd"/>
      <w:r>
        <w:rPr>
          <w:rStyle w:val="Fett"/>
          <w:rFonts w:eastAsiaTheme="majorEastAsia"/>
        </w:rPr>
        <w:t xml:space="preserve"> bitten </w:t>
      </w:r>
      <w:proofErr w:type="spellStart"/>
      <w:r>
        <w:rPr>
          <w:rStyle w:val="Fett"/>
          <w:rFonts w:eastAsiaTheme="majorEastAsia"/>
        </w:rPr>
        <w:t>umb</w:t>
      </w:r>
      <w:proofErr w:type="spellEnd"/>
      <w:r>
        <w:rPr>
          <w:rStyle w:val="Fett"/>
          <w:rFonts w:eastAsiaTheme="majorEastAsia"/>
        </w:rPr>
        <w:t xml:space="preserve"> </w:t>
      </w:r>
      <w:proofErr w:type="spellStart"/>
      <w:r>
        <w:rPr>
          <w:rStyle w:val="Fett"/>
          <w:rFonts w:eastAsiaTheme="majorEastAsia"/>
        </w:rPr>
        <w:t>weyßheit</w:t>
      </w:r>
      <w:proofErr w:type="spellEnd"/>
      <w:r>
        <w:rPr>
          <w:rStyle w:val="Fett"/>
          <w:rFonts w:eastAsiaTheme="majorEastAsia"/>
        </w:rPr>
        <w:t xml:space="preserve"> und </w:t>
      </w:r>
      <w:proofErr w:type="spellStart"/>
      <w:r>
        <w:rPr>
          <w:rStyle w:val="Fett"/>
          <w:rFonts w:eastAsiaTheme="majorEastAsia"/>
        </w:rPr>
        <w:t>stercke</w:t>
      </w:r>
      <w:proofErr w:type="spellEnd"/>
      <w:r>
        <w:rPr>
          <w:rStyle w:val="Fett"/>
          <w:rFonts w:eastAsiaTheme="majorEastAsia"/>
        </w:rPr>
        <w:t>.</w:t>
      </w:r>
      <w:r>
        <w:t xml:space="preserve"> </w:t>
      </w:r>
    </w:p>
    <w:p w14:paraId="5EF1E919" w14:textId="77777777" w:rsidR="003154BD" w:rsidRDefault="003154BD" w:rsidP="003154BD">
      <w:pPr>
        <w:pStyle w:val="StandardWeb"/>
      </w:pPr>
      <w:proofErr w:type="spellStart"/>
      <w:r>
        <w:t>Auß</w:t>
      </w:r>
      <w:proofErr w:type="spellEnd"/>
      <w:r>
        <w:t xml:space="preserve"> </w:t>
      </w:r>
      <w:proofErr w:type="spellStart"/>
      <w:r>
        <w:t>obgehabter</w:t>
      </w:r>
      <w:proofErr w:type="spellEnd"/>
      <w:r>
        <w:t xml:space="preserve"> rede ist </w:t>
      </w:r>
      <w:proofErr w:type="spellStart"/>
      <w:r>
        <w:t>lyederlich</w:t>
      </w:r>
      <w:proofErr w:type="spellEnd"/>
      <w:r>
        <w:t xml:space="preserve"> zu </w:t>
      </w:r>
      <w:proofErr w:type="spellStart"/>
      <w:r>
        <w:t>mercken</w:t>
      </w:r>
      <w:proofErr w:type="spellEnd"/>
      <w:r>
        <w:t xml:space="preserve"> / </w:t>
      </w:r>
      <w:proofErr w:type="spellStart"/>
      <w:r>
        <w:t>dz</w:t>
      </w:r>
      <w:proofErr w:type="spellEnd"/>
      <w:r>
        <w:t xml:space="preserve"> </w:t>
      </w:r>
      <w:proofErr w:type="spellStart"/>
      <w:r>
        <w:t>dise</w:t>
      </w:r>
      <w:proofErr w:type="spellEnd"/>
      <w:r>
        <w:t xml:space="preserve"> </w:t>
      </w:r>
      <w:proofErr w:type="spellStart"/>
      <w:r>
        <w:t>wort</w:t>
      </w:r>
      <w:proofErr w:type="spellEnd"/>
      <w:r>
        <w:t xml:space="preserve"> der Kelch das </w:t>
      </w:r>
      <w:proofErr w:type="spellStart"/>
      <w:r>
        <w:t>new</w:t>
      </w:r>
      <w:proofErr w:type="spellEnd"/>
      <w:r>
        <w:t xml:space="preserve"> </w:t>
      </w:r>
      <w:proofErr w:type="spellStart"/>
      <w:r>
        <w:t>testament</w:t>
      </w:r>
      <w:proofErr w:type="spellEnd"/>
      <w:r>
        <w:t xml:space="preserve"> in </w:t>
      </w:r>
      <w:proofErr w:type="spellStart"/>
      <w:r>
        <w:t>meynem</w:t>
      </w:r>
      <w:proofErr w:type="spellEnd"/>
      <w:r>
        <w:t xml:space="preserve"> blutt / </w:t>
      </w:r>
      <w:proofErr w:type="spellStart"/>
      <w:r>
        <w:t>woelches</w:t>
      </w:r>
      <w:proofErr w:type="spellEnd"/>
      <w:r>
        <w:t xml:space="preserve"> vergossen </w:t>
      </w:r>
      <w:proofErr w:type="spellStart"/>
      <w:r>
        <w:t>wirdt</w:t>
      </w:r>
      <w:proofErr w:type="spellEnd"/>
      <w:r>
        <w:t xml:space="preserve"> Luce. 22. Oder </w:t>
      </w:r>
      <w:proofErr w:type="spellStart"/>
      <w:r>
        <w:t>dise</w:t>
      </w:r>
      <w:proofErr w:type="spellEnd"/>
      <w:r>
        <w:t xml:space="preserve"> / Das ist mein blutt / </w:t>
      </w:r>
      <w:proofErr w:type="spellStart"/>
      <w:r>
        <w:t>woelchs</w:t>
      </w:r>
      <w:proofErr w:type="spellEnd"/>
      <w:r>
        <w:t xml:space="preserve"> ist des </w:t>
      </w:r>
      <w:proofErr w:type="spellStart"/>
      <w:r>
        <w:t>newen</w:t>
      </w:r>
      <w:proofErr w:type="spellEnd"/>
      <w:r>
        <w:t xml:space="preserve"> </w:t>
      </w:r>
      <w:proofErr w:type="spellStart"/>
      <w:r>
        <w:t>testamentes</w:t>
      </w:r>
      <w:proofErr w:type="spellEnd"/>
      <w:r>
        <w:t xml:space="preserve"> / das für </w:t>
      </w:r>
      <w:proofErr w:type="spellStart"/>
      <w:r>
        <w:t>vil</w:t>
      </w:r>
      <w:proofErr w:type="spellEnd"/>
      <w:r>
        <w:t xml:space="preserve"> vergossen </w:t>
      </w:r>
      <w:proofErr w:type="spellStart"/>
      <w:r>
        <w:t>wirt</w:t>
      </w:r>
      <w:proofErr w:type="spellEnd"/>
      <w:r>
        <w:t xml:space="preserve"> / in </w:t>
      </w:r>
      <w:proofErr w:type="spellStart"/>
      <w:r>
        <w:t>vergebung</w:t>
      </w:r>
      <w:proofErr w:type="spellEnd"/>
      <w:r>
        <w:t xml:space="preserve"> der </w:t>
      </w:r>
      <w:proofErr w:type="spellStart"/>
      <w:r>
        <w:t>sünden</w:t>
      </w:r>
      <w:proofErr w:type="spellEnd"/>
      <w:r>
        <w:t xml:space="preserve"> Mat. 26. </w:t>
      </w:r>
      <w:proofErr w:type="spellStart"/>
      <w:r>
        <w:t>Noettige</w:t>
      </w:r>
      <w:proofErr w:type="spellEnd"/>
      <w:r>
        <w:t xml:space="preserve"> </w:t>
      </w:r>
      <w:proofErr w:type="spellStart"/>
      <w:r>
        <w:t>wort</w:t>
      </w:r>
      <w:proofErr w:type="spellEnd"/>
      <w:r>
        <w:t xml:space="preserve"> </w:t>
      </w:r>
      <w:proofErr w:type="spellStart"/>
      <w:r>
        <w:t>seynd</w:t>
      </w:r>
      <w:proofErr w:type="spellEnd"/>
      <w:r>
        <w:t xml:space="preserve"> / die Christus </w:t>
      </w:r>
      <w:proofErr w:type="spellStart"/>
      <w:r>
        <w:t>hatt</w:t>
      </w:r>
      <w:proofErr w:type="spellEnd"/>
      <w:r>
        <w:t xml:space="preserve"> </w:t>
      </w:r>
      <w:proofErr w:type="spellStart"/>
      <w:r>
        <w:t>auß</w:t>
      </w:r>
      <w:proofErr w:type="spellEnd"/>
      <w:r>
        <w:t xml:space="preserve"> </w:t>
      </w:r>
      <w:proofErr w:type="spellStart"/>
      <w:r>
        <w:t>noetten</w:t>
      </w:r>
      <w:proofErr w:type="spellEnd"/>
      <w:r>
        <w:t xml:space="preserve"> </w:t>
      </w:r>
      <w:proofErr w:type="spellStart"/>
      <w:r>
        <w:t>geredt</w:t>
      </w:r>
      <w:proofErr w:type="spellEnd"/>
      <w:r>
        <w:t xml:space="preserve"> / </w:t>
      </w:r>
      <w:proofErr w:type="spellStart"/>
      <w:r>
        <w:t>auß</w:t>
      </w:r>
      <w:proofErr w:type="spellEnd"/>
      <w:r>
        <w:t xml:space="preserve"> </w:t>
      </w:r>
      <w:proofErr w:type="spellStart"/>
      <w:r>
        <w:t>vil</w:t>
      </w:r>
      <w:proofErr w:type="spellEnd"/>
      <w:r>
        <w:t xml:space="preserve"> </w:t>
      </w:r>
      <w:proofErr w:type="spellStart"/>
      <w:r>
        <w:t>ursachen</w:t>
      </w:r>
      <w:proofErr w:type="spellEnd"/>
      <w:r>
        <w:t xml:space="preserve">. Zu dem ersten das Christus vor </w:t>
      </w:r>
      <w:proofErr w:type="spellStart"/>
      <w:r>
        <w:t>seynem</w:t>
      </w:r>
      <w:proofErr w:type="spellEnd"/>
      <w:r>
        <w:t xml:space="preserve"> ende / </w:t>
      </w:r>
      <w:proofErr w:type="spellStart"/>
      <w:r>
        <w:t>offentlich</w:t>
      </w:r>
      <w:proofErr w:type="spellEnd"/>
      <w:r>
        <w:t xml:space="preserve"> verkündigen mußt / das er der </w:t>
      </w:r>
      <w:proofErr w:type="spellStart"/>
      <w:r>
        <w:t>Messiach</w:t>
      </w:r>
      <w:proofErr w:type="spellEnd"/>
      <w:r>
        <w:t xml:space="preserve"> war / Das alle </w:t>
      </w:r>
      <w:proofErr w:type="spellStart"/>
      <w:r>
        <w:t>geschrifften</w:t>
      </w:r>
      <w:proofErr w:type="spellEnd"/>
      <w:r>
        <w:t xml:space="preserve"> Mosi / der </w:t>
      </w:r>
      <w:proofErr w:type="spellStart"/>
      <w:r>
        <w:t>propheten</w:t>
      </w:r>
      <w:proofErr w:type="spellEnd"/>
      <w:r>
        <w:t xml:space="preserve"> / die </w:t>
      </w:r>
      <w:proofErr w:type="spellStart"/>
      <w:r>
        <w:t>irrgent</w:t>
      </w:r>
      <w:proofErr w:type="spellEnd"/>
      <w:r>
        <w:t xml:space="preserve"> von einem </w:t>
      </w:r>
      <w:proofErr w:type="spellStart"/>
      <w:r>
        <w:t>Newen</w:t>
      </w:r>
      <w:proofErr w:type="spellEnd"/>
      <w:r>
        <w:t xml:space="preserve"> </w:t>
      </w:r>
      <w:proofErr w:type="spellStart"/>
      <w:r>
        <w:t>testament</w:t>
      </w:r>
      <w:proofErr w:type="spellEnd"/>
      <w:r>
        <w:t xml:space="preserve"> / </w:t>
      </w:r>
      <w:proofErr w:type="spellStart"/>
      <w:r>
        <w:t>unnd</w:t>
      </w:r>
      <w:proofErr w:type="spellEnd"/>
      <w:r>
        <w:t xml:space="preserve"> vom </w:t>
      </w:r>
      <w:proofErr w:type="spellStart"/>
      <w:r>
        <w:t>blut</w:t>
      </w:r>
      <w:proofErr w:type="spellEnd"/>
      <w:r>
        <w:t xml:space="preserve"> des </w:t>
      </w:r>
      <w:proofErr w:type="spellStart"/>
      <w:r>
        <w:t>newen</w:t>
      </w:r>
      <w:proofErr w:type="spellEnd"/>
      <w:r>
        <w:t xml:space="preserve"> Testamentes </w:t>
      </w:r>
      <w:proofErr w:type="spellStart"/>
      <w:r>
        <w:t>weyßgesagt</w:t>
      </w:r>
      <w:proofErr w:type="spellEnd"/>
      <w:r>
        <w:t xml:space="preserve"> </w:t>
      </w:r>
      <w:proofErr w:type="spellStart"/>
      <w:r>
        <w:t>hetten</w:t>
      </w:r>
      <w:proofErr w:type="spellEnd"/>
      <w:r>
        <w:t xml:space="preserve"> / in dem </w:t>
      </w:r>
      <w:proofErr w:type="spellStart"/>
      <w:r>
        <w:t>herren</w:t>
      </w:r>
      <w:proofErr w:type="spellEnd"/>
      <w:r>
        <w:t xml:space="preserve"> </w:t>
      </w:r>
      <w:proofErr w:type="spellStart"/>
      <w:r>
        <w:t>unn</w:t>
      </w:r>
      <w:proofErr w:type="spellEnd"/>
      <w:r>
        <w:t xml:space="preserve"> in </w:t>
      </w:r>
      <w:proofErr w:type="spellStart"/>
      <w:r>
        <w:t>seynem</w:t>
      </w:r>
      <w:proofErr w:type="spellEnd"/>
      <w:r>
        <w:t xml:space="preserve"> </w:t>
      </w:r>
      <w:proofErr w:type="spellStart"/>
      <w:r>
        <w:t>blut</w:t>
      </w:r>
      <w:proofErr w:type="spellEnd"/>
      <w:r>
        <w:t xml:space="preserve"> </w:t>
      </w:r>
      <w:proofErr w:type="spellStart"/>
      <w:r>
        <w:t>solten</w:t>
      </w:r>
      <w:proofErr w:type="spellEnd"/>
      <w:r>
        <w:t xml:space="preserve"> </w:t>
      </w:r>
      <w:proofErr w:type="spellStart"/>
      <w:r>
        <w:t>erfült</w:t>
      </w:r>
      <w:proofErr w:type="spellEnd"/>
      <w:r>
        <w:t xml:space="preserve"> werden / </w:t>
      </w:r>
      <w:proofErr w:type="spellStart"/>
      <w:r>
        <w:t>unn</w:t>
      </w:r>
      <w:proofErr w:type="spellEnd"/>
      <w:r>
        <w:t xml:space="preserve"> ein end erlangen. </w:t>
      </w:r>
    </w:p>
    <w:p w14:paraId="01883E3A" w14:textId="77777777" w:rsidR="003154BD" w:rsidRDefault="003154BD" w:rsidP="003154BD">
      <w:pPr>
        <w:pStyle w:val="StandardWeb"/>
      </w:pPr>
      <w:r>
        <w:t xml:space="preserve">Das war zu mal ein </w:t>
      </w:r>
      <w:proofErr w:type="spellStart"/>
      <w:r>
        <w:t>froelcihe</w:t>
      </w:r>
      <w:proofErr w:type="spellEnd"/>
      <w:r>
        <w:t xml:space="preserve"> und ein </w:t>
      </w:r>
      <w:proofErr w:type="spellStart"/>
      <w:r>
        <w:t>noettige</w:t>
      </w:r>
      <w:proofErr w:type="spellEnd"/>
      <w:r>
        <w:t xml:space="preserve"> predig / </w:t>
      </w:r>
      <w:proofErr w:type="spellStart"/>
      <w:r>
        <w:t>unnd</w:t>
      </w:r>
      <w:proofErr w:type="spellEnd"/>
      <w:r>
        <w:t xml:space="preserve"> </w:t>
      </w:r>
      <w:proofErr w:type="spellStart"/>
      <w:r>
        <w:t>verheysung</w:t>
      </w:r>
      <w:proofErr w:type="spellEnd"/>
      <w:r>
        <w:t xml:space="preserve"> / das war auch ein </w:t>
      </w:r>
      <w:proofErr w:type="spellStart"/>
      <w:r>
        <w:t>ampt</w:t>
      </w:r>
      <w:proofErr w:type="spellEnd"/>
      <w:r>
        <w:t xml:space="preserve"> über das </w:t>
      </w:r>
      <w:proofErr w:type="spellStart"/>
      <w:r>
        <w:t>mapt</w:t>
      </w:r>
      <w:proofErr w:type="spellEnd"/>
      <w:r>
        <w:t xml:space="preserve"> aller Propheten / und über das </w:t>
      </w:r>
      <w:proofErr w:type="spellStart"/>
      <w:r>
        <w:t>ampt</w:t>
      </w:r>
      <w:proofErr w:type="spellEnd"/>
      <w:r>
        <w:t xml:space="preserve"> Johannis des </w:t>
      </w:r>
      <w:proofErr w:type="spellStart"/>
      <w:r>
        <w:t>taeuffers</w:t>
      </w:r>
      <w:proofErr w:type="spellEnd"/>
      <w:r>
        <w:t xml:space="preserve"> / Denn der </w:t>
      </w:r>
      <w:proofErr w:type="spellStart"/>
      <w:r>
        <w:t>Taeuffer</w:t>
      </w:r>
      <w:proofErr w:type="spellEnd"/>
      <w:r>
        <w:t xml:space="preserve"> </w:t>
      </w:r>
      <w:proofErr w:type="spellStart"/>
      <w:r>
        <w:t>deüttet</w:t>
      </w:r>
      <w:proofErr w:type="spellEnd"/>
      <w:r>
        <w:t xml:space="preserve"> </w:t>
      </w:r>
      <w:proofErr w:type="spellStart"/>
      <w:r>
        <w:t>auff</w:t>
      </w:r>
      <w:proofErr w:type="spellEnd"/>
      <w:r>
        <w:t xml:space="preserve"> einen </w:t>
      </w:r>
      <w:proofErr w:type="spellStart"/>
      <w:r>
        <w:t>frembden</w:t>
      </w:r>
      <w:proofErr w:type="spellEnd"/>
      <w:r>
        <w:t xml:space="preserve"> / aber Christus </w:t>
      </w:r>
      <w:proofErr w:type="spellStart"/>
      <w:r>
        <w:t>deüttet</w:t>
      </w:r>
      <w:proofErr w:type="spellEnd"/>
      <w:r>
        <w:t xml:space="preserve"> </w:t>
      </w:r>
      <w:proofErr w:type="spellStart"/>
      <w:r>
        <w:t>auff</w:t>
      </w:r>
      <w:proofErr w:type="spellEnd"/>
      <w:r>
        <w:t xml:space="preserve"> sich / </w:t>
      </w:r>
      <w:proofErr w:type="spellStart"/>
      <w:r>
        <w:t>unnd</w:t>
      </w:r>
      <w:proofErr w:type="spellEnd"/>
      <w:r>
        <w:t xml:space="preserve"> </w:t>
      </w:r>
      <w:proofErr w:type="spellStart"/>
      <w:r>
        <w:t>auff</w:t>
      </w:r>
      <w:proofErr w:type="spellEnd"/>
      <w:r>
        <w:t xml:space="preserve"> seyn </w:t>
      </w:r>
      <w:proofErr w:type="spellStart"/>
      <w:r>
        <w:t>eygen</w:t>
      </w:r>
      <w:proofErr w:type="spellEnd"/>
      <w:r>
        <w:t xml:space="preserve"> </w:t>
      </w:r>
      <w:proofErr w:type="spellStart"/>
      <w:r>
        <w:t>blut</w:t>
      </w:r>
      <w:proofErr w:type="spellEnd"/>
      <w:r>
        <w:t xml:space="preserve"> / </w:t>
      </w:r>
      <w:proofErr w:type="spellStart"/>
      <w:r>
        <w:t>unnd</w:t>
      </w:r>
      <w:proofErr w:type="spellEnd"/>
      <w:r>
        <w:t xml:space="preserve"> sprach / das ist mein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 Und das </w:t>
      </w:r>
      <w:proofErr w:type="spellStart"/>
      <w:r>
        <w:t>jrs</w:t>
      </w:r>
      <w:proofErr w:type="spellEnd"/>
      <w:r>
        <w:t xml:space="preserve"> eben </w:t>
      </w:r>
      <w:proofErr w:type="spellStart"/>
      <w:r>
        <w:t>weßt</w:t>
      </w:r>
      <w:proofErr w:type="spellEnd"/>
      <w:r>
        <w:t xml:space="preserve"> / </w:t>
      </w:r>
      <w:proofErr w:type="spellStart"/>
      <w:r>
        <w:t>dz</w:t>
      </w:r>
      <w:proofErr w:type="spellEnd"/>
      <w:r>
        <w:t xml:space="preserve">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w:t>
      </w:r>
      <w:proofErr w:type="spellStart"/>
      <w:r>
        <w:t>blut</w:t>
      </w:r>
      <w:proofErr w:type="spellEnd"/>
      <w:r>
        <w:t xml:space="preserve"> ist / So sprich ich / Das vergossen </w:t>
      </w:r>
      <w:proofErr w:type="spellStart"/>
      <w:r>
        <w:t>wirdt</w:t>
      </w:r>
      <w:proofErr w:type="spellEnd"/>
      <w:r>
        <w:t xml:space="preserve"> für </w:t>
      </w:r>
      <w:proofErr w:type="spellStart"/>
      <w:r>
        <w:t>vil</w:t>
      </w:r>
      <w:proofErr w:type="spellEnd"/>
      <w:r>
        <w:t xml:space="preserve"> / zu </w:t>
      </w:r>
      <w:proofErr w:type="spellStart"/>
      <w:r>
        <w:t>vergebung</w:t>
      </w:r>
      <w:proofErr w:type="spellEnd"/>
      <w:r>
        <w:t xml:space="preserve"> der </w:t>
      </w:r>
      <w:proofErr w:type="spellStart"/>
      <w:r>
        <w:t>sünden</w:t>
      </w:r>
      <w:proofErr w:type="spellEnd"/>
      <w:r>
        <w:t xml:space="preserve">. </w:t>
      </w:r>
      <w:proofErr w:type="spellStart"/>
      <w:r>
        <w:t>Hoerent</w:t>
      </w:r>
      <w:proofErr w:type="spellEnd"/>
      <w:r>
        <w:t xml:space="preserve"> </w:t>
      </w:r>
      <w:proofErr w:type="spellStart"/>
      <w:r>
        <w:t>jr</w:t>
      </w:r>
      <w:proofErr w:type="spellEnd"/>
      <w:r>
        <w:t xml:space="preserve"> das </w:t>
      </w:r>
      <w:proofErr w:type="spellStart"/>
      <w:r>
        <w:t>new</w:t>
      </w:r>
      <w:proofErr w:type="spellEnd"/>
      <w:r>
        <w:t xml:space="preserve"> </w:t>
      </w:r>
      <w:proofErr w:type="spellStart"/>
      <w:r>
        <w:t>testament</w:t>
      </w:r>
      <w:proofErr w:type="spellEnd"/>
      <w:r>
        <w:t xml:space="preserve"> / nemlich nemlich die </w:t>
      </w:r>
      <w:proofErr w:type="spellStart"/>
      <w:r>
        <w:t>vergebung</w:t>
      </w:r>
      <w:proofErr w:type="spellEnd"/>
      <w:r>
        <w:t xml:space="preserve"> der </w:t>
      </w:r>
      <w:proofErr w:type="spellStart"/>
      <w:r>
        <w:t>sünden</w:t>
      </w:r>
      <w:proofErr w:type="spellEnd"/>
      <w:r>
        <w:t xml:space="preserve">. </w:t>
      </w:r>
    </w:p>
    <w:p w14:paraId="62C7D7E3" w14:textId="77777777" w:rsidR="003154BD" w:rsidRDefault="003154BD" w:rsidP="003154BD">
      <w:pPr>
        <w:pStyle w:val="StandardWeb"/>
      </w:pPr>
      <w:r>
        <w:t xml:space="preserve">So </w:t>
      </w:r>
      <w:proofErr w:type="spellStart"/>
      <w:r>
        <w:t>merck</w:t>
      </w:r>
      <w:proofErr w:type="spellEnd"/>
      <w:r>
        <w:t xml:space="preserve"> eben / das mein </w:t>
      </w:r>
      <w:proofErr w:type="spellStart"/>
      <w:r>
        <w:t>blut</w:t>
      </w:r>
      <w:proofErr w:type="spellEnd"/>
      <w:r>
        <w:t xml:space="preserve"> / das </w:t>
      </w:r>
      <w:proofErr w:type="spellStart"/>
      <w:r>
        <w:t>blut</w:t>
      </w:r>
      <w:proofErr w:type="spellEnd"/>
      <w:r>
        <w:t xml:space="preserve"> ist / das vergossen soll werden / </w:t>
      </w:r>
      <w:proofErr w:type="spellStart"/>
      <w:r>
        <w:t>umb</w:t>
      </w:r>
      <w:proofErr w:type="spellEnd"/>
      <w:r>
        <w:t xml:space="preserve"> </w:t>
      </w:r>
      <w:proofErr w:type="spellStart"/>
      <w:r>
        <w:t>vergebung</w:t>
      </w:r>
      <w:proofErr w:type="spellEnd"/>
      <w:r>
        <w:t xml:space="preserve"> der </w:t>
      </w:r>
      <w:proofErr w:type="spellStart"/>
      <w:r>
        <w:t>sünden</w:t>
      </w:r>
      <w:proofErr w:type="spellEnd"/>
      <w:r>
        <w:t xml:space="preserve">. </w:t>
      </w:r>
    </w:p>
    <w:p w14:paraId="27B20EBD" w14:textId="77777777" w:rsidR="003154BD" w:rsidRDefault="003154BD" w:rsidP="003154BD">
      <w:pPr>
        <w:pStyle w:val="StandardWeb"/>
      </w:pPr>
      <w:r>
        <w:t xml:space="preserve">In dem / das rechte </w:t>
      </w:r>
      <w:proofErr w:type="spellStart"/>
      <w:r>
        <w:t>warhafftige</w:t>
      </w:r>
      <w:proofErr w:type="spellEnd"/>
      <w:r>
        <w:t xml:space="preserve"> und </w:t>
      </w:r>
      <w:proofErr w:type="spellStart"/>
      <w:r>
        <w:t>volkomliche</w:t>
      </w:r>
      <w:proofErr w:type="spellEnd"/>
      <w:r>
        <w:t xml:space="preserve"> </w:t>
      </w:r>
      <w:proofErr w:type="spellStart"/>
      <w:r>
        <w:t>vergebung</w:t>
      </w:r>
      <w:proofErr w:type="spellEnd"/>
      <w:r>
        <w:t xml:space="preserve"> / durch mein blutt </w:t>
      </w:r>
      <w:proofErr w:type="spellStart"/>
      <w:r>
        <w:t>wurd</w:t>
      </w:r>
      <w:proofErr w:type="spellEnd"/>
      <w:r>
        <w:t xml:space="preserve"> geschehen / ist mein blutt des </w:t>
      </w:r>
      <w:proofErr w:type="spellStart"/>
      <w:r>
        <w:t>Newen</w:t>
      </w:r>
      <w:proofErr w:type="spellEnd"/>
      <w:r>
        <w:t xml:space="preserve"> Testamentes blutt / In </w:t>
      </w:r>
      <w:proofErr w:type="spellStart"/>
      <w:r>
        <w:t>woelchem</w:t>
      </w:r>
      <w:proofErr w:type="spellEnd"/>
      <w:r>
        <w:t xml:space="preserve"> die </w:t>
      </w:r>
      <w:proofErr w:type="spellStart"/>
      <w:r>
        <w:t>sünd</w:t>
      </w:r>
      <w:proofErr w:type="spellEnd"/>
      <w:r>
        <w:t xml:space="preserve"> / gar </w:t>
      </w:r>
      <w:proofErr w:type="spellStart"/>
      <w:r>
        <w:t>mitt</w:t>
      </w:r>
      <w:proofErr w:type="spellEnd"/>
      <w:r>
        <w:t xml:space="preserve"> einander werden vergeben / also / das gewissen der </w:t>
      </w:r>
      <w:proofErr w:type="spellStart"/>
      <w:r>
        <w:t>sünd</w:t>
      </w:r>
      <w:proofErr w:type="spellEnd"/>
      <w:r>
        <w:t xml:space="preserve"> </w:t>
      </w:r>
      <w:proofErr w:type="spellStart"/>
      <w:r>
        <w:t>vergeet</w:t>
      </w:r>
      <w:proofErr w:type="spellEnd"/>
      <w:r>
        <w:t xml:space="preserve"> / und </w:t>
      </w:r>
      <w:proofErr w:type="spellStart"/>
      <w:r>
        <w:t>gott</w:t>
      </w:r>
      <w:proofErr w:type="spellEnd"/>
      <w:r>
        <w:t xml:space="preserve"> der </w:t>
      </w:r>
      <w:proofErr w:type="spellStart"/>
      <w:r>
        <w:t>sünden</w:t>
      </w:r>
      <w:proofErr w:type="spellEnd"/>
      <w:r>
        <w:t xml:space="preserve"> gar nichts mehr </w:t>
      </w:r>
      <w:proofErr w:type="spellStart"/>
      <w:r>
        <w:t>dencken</w:t>
      </w:r>
      <w:proofErr w:type="spellEnd"/>
      <w:r>
        <w:t xml:space="preserve"> will. </w:t>
      </w:r>
    </w:p>
    <w:p w14:paraId="74EC1D7B" w14:textId="77777777" w:rsidR="003154BD" w:rsidRDefault="003154BD" w:rsidP="003154BD">
      <w:pPr>
        <w:pStyle w:val="StandardWeb"/>
      </w:pPr>
      <w:r>
        <w:t xml:space="preserve">Aber in dem das vergossen </w:t>
      </w:r>
      <w:proofErr w:type="spellStart"/>
      <w:r>
        <w:t>wirdt</w:t>
      </w:r>
      <w:proofErr w:type="spellEnd"/>
      <w:r>
        <w:t xml:space="preserve"> / ist es ein </w:t>
      </w:r>
      <w:proofErr w:type="spellStart"/>
      <w:r>
        <w:t>blut</w:t>
      </w:r>
      <w:proofErr w:type="spellEnd"/>
      <w:r>
        <w:t xml:space="preserve"> des </w:t>
      </w:r>
      <w:proofErr w:type="spellStart"/>
      <w:r>
        <w:t>testamentes</w:t>
      </w:r>
      <w:proofErr w:type="spellEnd"/>
      <w:r>
        <w:t xml:space="preserve"> / denn ein </w:t>
      </w:r>
      <w:proofErr w:type="spellStart"/>
      <w:r>
        <w:t>yegklichs</w:t>
      </w:r>
      <w:proofErr w:type="spellEnd"/>
      <w:r>
        <w:t xml:space="preserve"> blutt muß </w:t>
      </w:r>
      <w:proofErr w:type="spellStart"/>
      <w:r>
        <w:t>außgegossen</w:t>
      </w:r>
      <w:proofErr w:type="spellEnd"/>
      <w:r>
        <w:t xml:space="preserve"> </w:t>
      </w:r>
      <w:proofErr w:type="spellStart"/>
      <w:r>
        <w:t>unnd</w:t>
      </w:r>
      <w:proofErr w:type="spellEnd"/>
      <w:r>
        <w:t xml:space="preserve"> ins </w:t>
      </w:r>
      <w:proofErr w:type="spellStart"/>
      <w:r>
        <w:t>volck</w:t>
      </w:r>
      <w:proofErr w:type="spellEnd"/>
      <w:r>
        <w:t xml:space="preserve"> des Testamentes gesprengt werden / das ein blutt des Testamentes soll werden. </w:t>
      </w:r>
      <w:proofErr w:type="spellStart"/>
      <w:r>
        <w:t>Seytemal</w:t>
      </w:r>
      <w:proofErr w:type="spellEnd"/>
      <w:r>
        <w:t xml:space="preserve"> ein Testament </w:t>
      </w:r>
      <w:proofErr w:type="spellStart"/>
      <w:r>
        <w:t>one</w:t>
      </w:r>
      <w:proofErr w:type="spellEnd"/>
      <w:r>
        <w:t xml:space="preserve"> todt kein </w:t>
      </w:r>
      <w:proofErr w:type="spellStart"/>
      <w:r>
        <w:t>testament</w:t>
      </w:r>
      <w:proofErr w:type="spellEnd"/>
      <w:r>
        <w:t xml:space="preserve"> ist / Demnach muß das </w:t>
      </w:r>
      <w:proofErr w:type="spellStart"/>
      <w:r>
        <w:t>blut</w:t>
      </w:r>
      <w:proofErr w:type="spellEnd"/>
      <w:r>
        <w:t xml:space="preserve"> des Testamentes ein </w:t>
      </w:r>
      <w:proofErr w:type="spellStart"/>
      <w:r>
        <w:t>blut</w:t>
      </w:r>
      <w:proofErr w:type="spellEnd"/>
      <w:r>
        <w:t xml:space="preserve"> des </w:t>
      </w:r>
      <w:proofErr w:type="spellStart"/>
      <w:r>
        <w:t>todts</w:t>
      </w:r>
      <w:proofErr w:type="spellEnd"/>
      <w:r>
        <w:t xml:space="preserve"> seyn / als </w:t>
      </w:r>
      <w:proofErr w:type="spellStart"/>
      <w:r>
        <w:t>dz</w:t>
      </w:r>
      <w:proofErr w:type="spellEnd"/>
      <w:r>
        <w:t xml:space="preserve"> blutt Christi am </w:t>
      </w:r>
      <w:proofErr w:type="spellStart"/>
      <w:r>
        <w:t>Creütz</w:t>
      </w:r>
      <w:proofErr w:type="spellEnd"/>
      <w:r>
        <w:t xml:space="preserve"> gewest ist / Der </w:t>
      </w:r>
      <w:proofErr w:type="spellStart"/>
      <w:r>
        <w:t>ursach</w:t>
      </w:r>
      <w:proofErr w:type="spellEnd"/>
      <w:r>
        <w:t xml:space="preserve"> halben </w:t>
      </w:r>
      <w:proofErr w:type="spellStart"/>
      <w:r>
        <w:t>schreyben</w:t>
      </w:r>
      <w:proofErr w:type="spellEnd"/>
      <w:r>
        <w:t xml:space="preserve"> die Aposteln zu </w:t>
      </w:r>
      <w:proofErr w:type="spellStart"/>
      <w:r>
        <w:t>zeytten</w:t>
      </w:r>
      <w:proofErr w:type="spellEnd"/>
      <w:r>
        <w:t xml:space="preserve"> vom todt Christi / </w:t>
      </w:r>
      <w:proofErr w:type="spellStart"/>
      <w:r>
        <w:t>unnd</w:t>
      </w:r>
      <w:proofErr w:type="spellEnd"/>
      <w:r>
        <w:t xml:space="preserve"> </w:t>
      </w:r>
      <w:proofErr w:type="spellStart"/>
      <w:r>
        <w:t>zeytten</w:t>
      </w:r>
      <w:proofErr w:type="spellEnd"/>
      <w:r>
        <w:t xml:space="preserve"> vom </w:t>
      </w:r>
      <w:proofErr w:type="spellStart"/>
      <w:r>
        <w:t>bluttvergissen</w:t>
      </w:r>
      <w:proofErr w:type="spellEnd"/>
      <w:r>
        <w:t xml:space="preserve"> / Das ist ein </w:t>
      </w:r>
      <w:proofErr w:type="spellStart"/>
      <w:r>
        <w:t>dapffere</w:t>
      </w:r>
      <w:proofErr w:type="spellEnd"/>
      <w:r>
        <w:t xml:space="preserve"> </w:t>
      </w:r>
      <w:proofErr w:type="spellStart"/>
      <w:r>
        <w:t>unnd</w:t>
      </w:r>
      <w:proofErr w:type="spellEnd"/>
      <w:r>
        <w:t xml:space="preserve"> </w:t>
      </w:r>
      <w:proofErr w:type="spellStart"/>
      <w:r>
        <w:t>gnugsame</w:t>
      </w:r>
      <w:proofErr w:type="spellEnd"/>
      <w:r>
        <w:t xml:space="preserve"> </w:t>
      </w:r>
      <w:proofErr w:type="spellStart"/>
      <w:r>
        <w:t>ursach</w:t>
      </w:r>
      <w:proofErr w:type="spellEnd"/>
      <w:r>
        <w:t xml:space="preserve"> / Das Christus vor </w:t>
      </w:r>
      <w:proofErr w:type="spellStart"/>
      <w:r>
        <w:t>seynem</w:t>
      </w:r>
      <w:proofErr w:type="spellEnd"/>
      <w:r>
        <w:t xml:space="preserve"> ende / von </w:t>
      </w:r>
      <w:proofErr w:type="spellStart"/>
      <w:r>
        <w:t>seynem</w:t>
      </w:r>
      <w:proofErr w:type="spellEnd"/>
      <w:r>
        <w:t xml:space="preserve"> </w:t>
      </w:r>
      <w:proofErr w:type="spellStart"/>
      <w:r>
        <w:t>blutvergissen</w:t>
      </w:r>
      <w:proofErr w:type="spellEnd"/>
      <w:r>
        <w:t xml:space="preserve"> gesagt / das ein </w:t>
      </w:r>
      <w:proofErr w:type="spellStart"/>
      <w:r>
        <w:t>blut</w:t>
      </w:r>
      <w:proofErr w:type="spellEnd"/>
      <w:r>
        <w:t xml:space="preserve"> des </w:t>
      </w:r>
      <w:proofErr w:type="spellStart"/>
      <w:r>
        <w:t>mittlers</w:t>
      </w:r>
      <w:proofErr w:type="spellEnd"/>
      <w:r>
        <w:t xml:space="preserve"> </w:t>
      </w:r>
      <w:proofErr w:type="spellStart"/>
      <w:r>
        <w:t>were</w:t>
      </w:r>
      <w:proofErr w:type="spellEnd"/>
      <w:r>
        <w:t xml:space="preserve"> / des </w:t>
      </w:r>
      <w:proofErr w:type="spellStart"/>
      <w:r>
        <w:t>newen</w:t>
      </w:r>
      <w:proofErr w:type="spellEnd"/>
      <w:r>
        <w:t xml:space="preserve"> </w:t>
      </w:r>
      <w:proofErr w:type="spellStart"/>
      <w:r>
        <w:t>testamentes</w:t>
      </w:r>
      <w:proofErr w:type="spellEnd"/>
      <w:r>
        <w:t xml:space="preserve"> / das </w:t>
      </w:r>
      <w:proofErr w:type="spellStart"/>
      <w:r>
        <w:t>wurd</w:t>
      </w:r>
      <w:proofErr w:type="spellEnd"/>
      <w:r>
        <w:t xml:space="preserve"> vergossen werden / zu </w:t>
      </w:r>
      <w:proofErr w:type="spellStart"/>
      <w:r>
        <w:t>volkomlicher</w:t>
      </w:r>
      <w:proofErr w:type="spellEnd"/>
      <w:r>
        <w:t xml:space="preserve"> und ewiger </w:t>
      </w:r>
      <w:proofErr w:type="spellStart"/>
      <w:r>
        <w:t>vergebung</w:t>
      </w:r>
      <w:proofErr w:type="spellEnd"/>
      <w:r>
        <w:t xml:space="preserve"> der </w:t>
      </w:r>
      <w:proofErr w:type="spellStart"/>
      <w:r>
        <w:t>sünden</w:t>
      </w:r>
      <w:proofErr w:type="spellEnd"/>
      <w:r>
        <w:t xml:space="preserve"> / und also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werden. </w:t>
      </w:r>
    </w:p>
    <w:p w14:paraId="2133FA10" w14:textId="77777777" w:rsidR="003154BD" w:rsidRDefault="003154BD" w:rsidP="003154BD">
      <w:pPr>
        <w:pStyle w:val="StandardWeb"/>
      </w:pPr>
      <w:proofErr w:type="spellStart"/>
      <w:r>
        <w:t>Auß</w:t>
      </w:r>
      <w:proofErr w:type="spellEnd"/>
      <w:r>
        <w:t xml:space="preserve"> </w:t>
      </w:r>
      <w:proofErr w:type="spellStart"/>
      <w:r>
        <w:t>diser</w:t>
      </w:r>
      <w:proofErr w:type="spellEnd"/>
      <w:r>
        <w:t xml:space="preserve"> </w:t>
      </w:r>
      <w:proofErr w:type="spellStart"/>
      <w:r>
        <w:t>ursach</w:t>
      </w:r>
      <w:proofErr w:type="spellEnd"/>
      <w:r>
        <w:t xml:space="preserve"> </w:t>
      </w:r>
      <w:proofErr w:type="spellStart"/>
      <w:r>
        <w:t>volgt</w:t>
      </w:r>
      <w:proofErr w:type="spellEnd"/>
      <w:r>
        <w:t xml:space="preserve"> ein andere / das Christus solche rede / von </w:t>
      </w:r>
      <w:proofErr w:type="spellStart"/>
      <w:r>
        <w:t>seynem</w:t>
      </w:r>
      <w:proofErr w:type="spellEnd"/>
      <w:r>
        <w:t xml:space="preserve"> </w:t>
      </w:r>
      <w:proofErr w:type="spellStart"/>
      <w:r>
        <w:t>blut</w:t>
      </w:r>
      <w:proofErr w:type="spellEnd"/>
      <w:r>
        <w:t xml:space="preserve"> / derhalben gesagt / das wir </w:t>
      </w:r>
      <w:proofErr w:type="spellStart"/>
      <w:r>
        <w:t>weßten</w:t>
      </w:r>
      <w:proofErr w:type="spellEnd"/>
      <w:r>
        <w:t xml:space="preserve"> / wie der Kelch / des </w:t>
      </w:r>
      <w:proofErr w:type="spellStart"/>
      <w:r>
        <w:t>nachtmals</w:t>
      </w:r>
      <w:proofErr w:type="spellEnd"/>
      <w:r>
        <w:t xml:space="preserve"> ein </w:t>
      </w:r>
      <w:proofErr w:type="spellStart"/>
      <w:r>
        <w:t>new</w:t>
      </w:r>
      <w:proofErr w:type="spellEnd"/>
      <w:r>
        <w:t xml:space="preserve"> </w:t>
      </w:r>
      <w:proofErr w:type="spellStart"/>
      <w:r>
        <w:t>testament</w:t>
      </w:r>
      <w:proofErr w:type="spellEnd"/>
      <w:r>
        <w:t xml:space="preserve"> </w:t>
      </w:r>
      <w:proofErr w:type="spellStart"/>
      <w:r>
        <w:t>wurd</w:t>
      </w:r>
      <w:proofErr w:type="spellEnd"/>
      <w:r>
        <w:t xml:space="preserve"> werden / Nemlich denn / wenn Christus seyn blutt / zu </w:t>
      </w:r>
      <w:proofErr w:type="spellStart"/>
      <w:r>
        <w:t>vergebung</w:t>
      </w:r>
      <w:proofErr w:type="spellEnd"/>
      <w:r>
        <w:t xml:space="preserve"> der </w:t>
      </w:r>
      <w:proofErr w:type="spellStart"/>
      <w:r>
        <w:t>sünden</w:t>
      </w:r>
      <w:proofErr w:type="spellEnd"/>
      <w:r>
        <w:t xml:space="preserve"> </w:t>
      </w:r>
      <w:proofErr w:type="spellStart"/>
      <w:r>
        <w:t>hette</w:t>
      </w:r>
      <w:proofErr w:type="spellEnd"/>
      <w:r>
        <w:t xml:space="preserve"> vergossen / </w:t>
      </w:r>
      <w:proofErr w:type="spellStart"/>
      <w:r>
        <w:t>unnd</w:t>
      </w:r>
      <w:proofErr w:type="spellEnd"/>
      <w:r>
        <w:t xml:space="preserve"> seyn </w:t>
      </w:r>
      <w:proofErr w:type="spellStart"/>
      <w:r>
        <w:t>gemeyn</w:t>
      </w:r>
      <w:proofErr w:type="spellEnd"/>
      <w:r>
        <w:t xml:space="preserve"> </w:t>
      </w:r>
      <w:proofErr w:type="spellStart"/>
      <w:r>
        <w:t>zusamen</w:t>
      </w:r>
      <w:proofErr w:type="spellEnd"/>
      <w:r>
        <w:t xml:space="preserve"> </w:t>
      </w:r>
      <w:proofErr w:type="spellStart"/>
      <w:r>
        <w:t>kaeme</w:t>
      </w:r>
      <w:proofErr w:type="spellEnd"/>
      <w:r>
        <w:t xml:space="preserve"> / und </w:t>
      </w:r>
      <w:proofErr w:type="spellStart"/>
      <w:r>
        <w:t>auß</w:t>
      </w:r>
      <w:proofErr w:type="spellEnd"/>
      <w:r>
        <w:t xml:space="preserve"> dem Kelch </w:t>
      </w:r>
      <w:proofErr w:type="spellStart"/>
      <w:r>
        <w:t>inn</w:t>
      </w:r>
      <w:proofErr w:type="spellEnd"/>
      <w:r>
        <w:t xml:space="preserve"> rechtem </w:t>
      </w:r>
      <w:proofErr w:type="spellStart"/>
      <w:r>
        <w:t>gedechtnuß</w:t>
      </w:r>
      <w:proofErr w:type="spellEnd"/>
      <w:r>
        <w:t xml:space="preserve"> / des vergossen </w:t>
      </w:r>
      <w:proofErr w:type="spellStart"/>
      <w:r>
        <w:t>bluts</w:t>
      </w:r>
      <w:proofErr w:type="spellEnd"/>
      <w:r>
        <w:t xml:space="preserve"> </w:t>
      </w:r>
      <w:proofErr w:type="spellStart"/>
      <w:r>
        <w:t>truncke</w:t>
      </w:r>
      <w:proofErr w:type="spellEnd"/>
      <w:r>
        <w:t xml:space="preserve"> / Als Paulus zu den Corinther </w:t>
      </w:r>
      <w:proofErr w:type="spellStart"/>
      <w:r>
        <w:t>schreybt</w:t>
      </w:r>
      <w:proofErr w:type="spellEnd"/>
      <w:r>
        <w:t xml:space="preserve"> 1. Cor. 11. </w:t>
      </w:r>
      <w:proofErr w:type="spellStart"/>
      <w:r>
        <w:t>Mitt</w:t>
      </w:r>
      <w:proofErr w:type="spellEnd"/>
      <w:r>
        <w:t xml:space="preserve"> hellen </w:t>
      </w:r>
      <w:proofErr w:type="spellStart"/>
      <w:r>
        <w:t>wortten</w:t>
      </w:r>
      <w:proofErr w:type="spellEnd"/>
      <w:r>
        <w:t xml:space="preserve"> also / das </w:t>
      </w:r>
      <w:proofErr w:type="spellStart"/>
      <w:r>
        <w:t>solt</w:t>
      </w:r>
      <w:proofErr w:type="spellEnd"/>
      <w:r>
        <w:t xml:space="preserve"> </w:t>
      </w:r>
      <w:proofErr w:type="spellStart"/>
      <w:r>
        <w:t>jr</w:t>
      </w:r>
      <w:proofErr w:type="spellEnd"/>
      <w:r>
        <w:t xml:space="preserve"> thun (so </w:t>
      </w:r>
      <w:proofErr w:type="spellStart"/>
      <w:r>
        <w:t>offt</w:t>
      </w:r>
      <w:proofErr w:type="spellEnd"/>
      <w:r>
        <w:t xml:space="preserve"> </w:t>
      </w:r>
      <w:proofErr w:type="spellStart"/>
      <w:r>
        <w:t>jr</w:t>
      </w:r>
      <w:proofErr w:type="spellEnd"/>
      <w:r>
        <w:t xml:space="preserve"> </w:t>
      </w:r>
      <w:proofErr w:type="spellStart"/>
      <w:r>
        <w:t>trincken</w:t>
      </w:r>
      <w:proofErr w:type="spellEnd"/>
      <w:r>
        <w:t xml:space="preserve"> werdet) in meinem </w:t>
      </w:r>
      <w:proofErr w:type="spellStart"/>
      <w:r>
        <w:t>gedechtnuß</w:t>
      </w:r>
      <w:proofErr w:type="spellEnd"/>
      <w:r>
        <w:t xml:space="preserve"> thun / Paulus sagt bald </w:t>
      </w:r>
      <w:proofErr w:type="spellStart"/>
      <w:r>
        <w:t>darvor</w:t>
      </w:r>
      <w:proofErr w:type="spellEnd"/>
      <w:r>
        <w:t xml:space="preserve"> / das der Kelch ein </w:t>
      </w:r>
      <w:proofErr w:type="spellStart"/>
      <w:r>
        <w:t>new</w:t>
      </w:r>
      <w:proofErr w:type="spellEnd"/>
      <w:r>
        <w:t xml:space="preserve"> </w:t>
      </w:r>
      <w:proofErr w:type="spellStart"/>
      <w:r>
        <w:t>testament</w:t>
      </w:r>
      <w:proofErr w:type="spellEnd"/>
      <w:r>
        <w:t xml:space="preserve"> sey / in dem </w:t>
      </w:r>
      <w:proofErr w:type="spellStart"/>
      <w:r>
        <w:t>blut</w:t>
      </w:r>
      <w:proofErr w:type="spellEnd"/>
      <w:r>
        <w:t xml:space="preserve"> Christi das galt auch so </w:t>
      </w:r>
      <w:proofErr w:type="spellStart"/>
      <w:r>
        <w:t>vil</w:t>
      </w:r>
      <w:proofErr w:type="spellEnd"/>
      <w:r>
        <w:t xml:space="preserve"> bey </w:t>
      </w:r>
      <w:proofErr w:type="spellStart"/>
      <w:r>
        <w:t>paulo</w:t>
      </w:r>
      <w:proofErr w:type="spellEnd"/>
      <w:r>
        <w:t xml:space="preserve"> ein New Testament in meinem </w:t>
      </w:r>
      <w:proofErr w:type="spellStart"/>
      <w:r>
        <w:t>blut</w:t>
      </w:r>
      <w:proofErr w:type="spellEnd"/>
      <w:r>
        <w:t xml:space="preserve"> / Als wer die </w:t>
      </w:r>
      <w:proofErr w:type="spellStart"/>
      <w:r>
        <w:t>annder</w:t>
      </w:r>
      <w:proofErr w:type="spellEnd"/>
      <w:r>
        <w:t xml:space="preserve"> </w:t>
      </w:r>
      <w:proofErr w:type="spellStart"/>
      <w:r>
        <w:t>Clausel</w:t>
      </w:r>
      <w:proofErr w:type="spellEnd"/>
      <w:r>
        <w:t xml:space="preserve"> daran gesetzt / die also </w:t>
      </w:r>
      <w:proofErr w:type="spellStart"/>
      <w:r>
        <w:t>lautt</w:t>
      </w:r>
      <w:proofErr w:type="spellEnd"/>
      <w:r>
        <w:t xml:space="preserve"> das vergossen </w:t>
      </w:r>
      <w:proofErr w:type="spellStart"/>
      <w:r>
        <w:t>wirdt</w:t>
      </w:r>
      <w:proofErr w:type="spellEnd"/>
      <w:r>
        <w:t xml:space="preserve"> / </w:t>
      </w:r>
      <w:proofErr w:type="spellStart"/>
      <w:r>
        <w:t>inn</w:t>
      </w:r>
      <w:proofErr w:type="spellEnd"/>
      <w:r>
        <w:t xml:space="preserve"> </w:t>
      </w:r>
      <w:proofErr w:type="spellStart"/>
      <w:r>
        <w:t>vergebung</w:t>
      </w:r>
      <w:proofErr w:type="spellEnd"/>
      <w:r>
        <w:t xml:space="preserve"> der </w:t>
      </w:r>
      <w:proofErr w:type="spellStart"/>
      <w:r>
        <w:t>sünden</w:t>
      </w:r>
      <w:proofErr w:type="spellEnd"/>
      <w:r>
        <w:t xml:space="preserve"> (</w:t>
      </w:r>
      <w:proofErr w:type="spellStart"/>
      <w:r>
        <w:t>woelche</w:t>
      </w:r>
      <w:proofErr w:type="spellEnd"/>
      <w:r>
        <w:t xml:space="preserve"> die andern Evangelisten / uns zu </w:t>
      </w:r>
      <w:proofErr w:type="spellStart"/>
      <w:r>
        <w:t>groesserm</w:t>
      </w:r>
      <w:proofErr w:type="spellEnd"/>
      <w:r>
        <w:t xml:space="preserve"> </w:t>
      </w:r>
      <w:proofErr w:type="spellStart"/>
      <w:r>
        <w:t>unnd</w:t>
      </w:r>
      <w:proofErr w:type="spellEnd"/>
      <w:r>
        <w:t xml:space="preserve"> </w:t>
      </w:r>
      <w:proofErr w:type="spellStart"/>
      <w:r>
        <w:t>gewiserm</w:t>
      </w:r>
      <w:proofErr w:type="spellEnd"/>
      <w:r>
        <w:t xml:space="preserve"> verstand / </w:t>
      </w:r>
      <w:proofErr w:type="spellStart"/>
      <w:r>
        <w:t>auß</w:t>
      </w:r>
      <w:proofErr w:type="spellEnd"/>
      <w:r>
        <w:t xml:space="preserve"> </w:t>
      </w:r>
      <w:proofErr w:type="spellStart"/>
      <w:r>
        <w:t>getruckt</w:t>
      </w:r>
      <w:proofErr w:type="spellEnd"/>
      <w:r>
        <w:t xml:space="preserve"> haben) denn wir sehen alle / was Paulus ein New Testament </w:t>
      </w:r>
      <w:proofErr w:type="spellStart"/>
      <w:r>
        <w:t>heyßt</w:t>
      </w:r>
      <w:proofErr w:type="spellEnd"/>
      <w:r>
        <w:t xml:space="preserve"> Hebre. 9. 10. 12. 13. </w:t>
      </w:r>
      <w:proofErr w:type="spellStart"/>
      <w:r>
        <w:t>Warumb</w:t>
      </w:r>
      <w:proofErr w:type="spellEnd"/>
      <w:r>
        <w:t xml:space="preserve"> das </w:t>
      </w:r>
      <w:proofErr w:type="spellStart"/>
      <w:r>
        <w:t>blut</w:t>
      </w:r>
      <w:proofErr w:type="spellEnd"/>
      <w:r>
        <w:t xml:space="preserve"> Christi ein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ist / nemlich von wegen der </w:t>
      </w:r>
      <w:proofErr w:type="spellStart"/>
      <w:r>
        <w:t>vergebung</w:t>
      </w:r>
      <w:proofErr w:type="spellEnd"/>
      <w:r>
        <w:t xml:space="preserve"> / das bey </w:t>
      </w:r>
      <w:proofErr w:type="spellStart"/>
      <w:r>
        <w:t>jm</w:t>
      </w:r>
      <w:proofErr w:type="spellEnd"/>
      <w:r>
        <w:t xml:space="preserve"> genug ist </w:t>
      </w:r>
      <w:proofErr w:type="spellStart"/>
      <w:r>
        <w:t>geschriben</w:t>
      </w:r>
      <w:proofErr w:type="spellEnd"/>
      <w:r>
        <w:t xml:space="preserve"> / das </w:t>
      </w:r>
      <w:proofErr w:type="spellStart"/>
      <w:r>
        <w:t>blut</w:t>
      </w:r>
      <w:proofErr w:type="spellEnd"/>
      <w:r>
        <w:t xml:space="preserve"> Christi ist ein blutt des </w:t>
      </w:r>
      <w:proofErr w:type="spellStart"/>
      <w:r>
        <w:t>newen</w:t>
      </w:r>
      <w:proofErr w:type="spellEnd"/>
      <w:r>
        <w:t xml:space="preserve"> </w:t>
      </w:r>
      <w:proofErr w:type="spellStart"/>
      <w:r>
        <w:t>testamentes</w:t>
      </w:r>
      <w:proofErr w:type="spellEnd"/>
      <w:r>
        <w:t xml:space="preserve"> / und also </w:t>
      </w:r>
      <w:proofErr w:type="spellStart"/>
      <w:r>
        <w:t>vil</w:t>
      </w:r>
      <w:proofErr w:type="spellEnd"/>
      <w:r>
        <w:t xml:space="preserve"> ist gesagt / als das das blutt Christi </w:t>
      </w:r>
      <w:proofErr w:type="spellStart"/>
      <w:r>
        <w:t>must</w:t>
      </w:r>
      <w:proofErr w:type="spellEnd"/>
      <w:r>
        <w:t xml:space="preserve"> vergossen werden / </w:t>
      </w:r>
      <w:proofErr w:type="spellStart"/>
      <w:r>
        <w:t>umb</w:t>
      </w:r>
      <w:proofErr w:type="spellEnd"/>
      <w:r>
        <w:t xml:space="preserve"> </w:t>
      </w:r>
      <w:proofErr w:type="spellStart"/>
      <w:r>
        <w:t>volkomliche</w:t>
      </w:r>
      <w:proofErr w:type="spellEnd"/>
      <w:r>
        <w:t xml:space="preserve"> </w:t>
      </w:r>
      <w:proofErr w:type="spellStart"/>
      <w:r>
        <w:t>vergebung</w:t>
      </w:r>
      <w:proofErr w:type="spellEnd"/>
      <w:r>
        <w:t xml:space="preserve"> der </w:t>
      </w:r>
      <w:proofErr w:type="spellStart"/>
      <w:r>
        <w:t>sünden</w:t>
      </w:r>
      <w:proofErr w:type="spellEnd"/>
      <w:r>
        <w:t xml:space="preserve"> / des </w:t>
      </w:r>
      <w:proofErr w:type="spellStart"/>
      <w:r>
        <w:t>volck</w:t>
      </w:r>
      <w:proofErr w:type="spellEnd"/>
      <w:r>
        <w:t xml:space="preserve"> Christi </w:t>
      </w:r>
      <w:proofErr w:type="spellStart"/>
      <w:r>
        <w:t>unn</w:t>
      </w:r>
      <w:proofErr w:type="spellEnd"/>
      <w:r>
        <w:t xml:space="preserve"> </w:t>
      </w:r>
      <w:proofErr w:type="spellStart"/>
      <w:r>
        <w:t>gotes</w:t>
      </w:r>
      <w:proofErr w:type="spellEnd"/>
      <w:r>
        <w:t xml:space="preserve"> / Das </w:t>
      </w:r>
      <w:proofErr w:type="spellStart"/>
      <w:r>
        <w:t>sicht</w:t>
      </w:r>
      <w:proofErr w:type="spellEnd"/>
      <w:r>
        <w:t xml:space="preserve"> </w:t>
      </w:r>
      <w:proofErr w:type="spellStart"/>
      <w:r>
        <w:t>yederman</w:t>
      </w:r>
      <w:proofErr w:type="spellEnd"/>
      <w:r>
        <w:t xml:space="preserve"> / zu den </w:t>
      </w:r>
      <w:proofErr w:type="spellStart"/>
      <w:r>
        <w:t>Hebreern</w:t>
      </w:r>
      <w:proofErr w:type="spellEnd"/>
      <w:r>
        <w:t xml:space="preserve"> 8. 9. 10. Also </w:t>
      </w:r>
      <w:proofErr w:type="spellStart"/>
      <w:r>
        <w:t>stymbt</w:t>
      </w:r>
      <w:proofErr w:type="spellEnd"/>
      <w:r>
        <w:t xml:space="preserve"> der </w:t>
      </w:r>
      <w:proofErr w:type="spellStart"/>
      <w:r>
        <w:t>namen</w:t>
      </w:r>
      <w:proofErr w:type="spellEnd"/>
      <w:r>
        <w:t xml:space="preserve"> Christi </w:t>
      </w:r>
      <w:proofErr w:type="spellStart"/>
      <w:r>
        <w:t>mitt</w:t>
      </w:r>
      <w:proofErr w:type="spellEnd"/>
      <w:r>
        <w:t xml:space="preserve"> dem todt Christi Matth. 3. Philip. 2. Luce. </w:t>
      </w:r>
      <w:proofErr w:type="spellStart"/>
      <w:r>
        <w:t>vlti</w:t>
      </w:r>
      <w:proofErr w:type="spellEnd"/>
      <w:r>
        <w:t xml:space="preserve">. </w:t>
      </w:r>
    </w:p>
    <w:p w14:paraId="620CED62" w14:textId="77777777" w:rsidR="003154BD" w:rsidRDefault="003154BD" w:rsidP="003154BD">
      <w:pPr>
        <w:pStyle w:val="StandardWeb"/>
      </w:pPr>
      <w:proofErr w:type="spellStart"/>
      <w:r>
        <w:t>Darumb</w:t>
      </w:r>
      <w:proofErr w:type="spellEnd"/>
      <w:r>
        <w:t xml:space="preserve"> ist der Kelch ein New Testament durchs blutt oder in dem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 Das wir </w:t>
      </w:r>
      <w:proofErr w:type="spellStart"/>
      <w:r>
        <w:t>inn</w:t>
      </w:r>
      <w:proofErr w:type="spellEnd"/>
      <w:r>
        <w:t xml:space="preserve"> dem </w:t>
      </w:r>
      <w:proofErr w:type="spellStart"/>
      <w:r>
        <w:t>gedechtnuß</w:t>
      </w:r>
      <w:proofErr w:type="spellEnd"/>
      <w:r>
        <w:t xml:space="preserve"> des gestorbenen Christi / </w:t>
      </w:r>
      <w:proofErr w:type="spellStart"/>
      <w:r>
        <w:t>auß</w:t>
      </w:r>
      <w:proofErr w:type="spellEnd"/>
      <w:r>
        <w:t xml:space="preserve"> dem Kelch </w:t>
      </w:r>
      <w:proofErr w:type="spellStart"/>
      <w:r>
        <w:t>trincken</w:t>
      </w:r>
      <w:proofErr w:type="spellEnd"/>
      <w:r>
        <w:t xml:space="preserve"> der seyn </w:t>
      </w:r>
      <w:proofErr w:type="spellStart"/>
      <w:r>
        <w:t>blut</w:t>
      </w:r>
      <w:proofErr w:type="spellEnd"/>
      <w:r>
        <w:t xml:space="preserve"> für uns hat vergossen. </w:t>
      </w:r>
    </w:p>
    <w:p w14:paraId="24FBC3EF" w14:textId="77777777" w:rsidR="003154BD" w:rsidRDefault="003154BD" w:rsidP="003154BD">
      <w:pPr>
        <w:pStyle w:val="StandardWeb"/>
      </w:pPr>
      <w:r>
        <w:t xml:space="preserve">Luther </w:t>
      </w:r>
      <w:proofErr w:type="spellStart"/>
      <w:r>
        <w:t>darff</w:t>
      </w:r>
      <w:proofErr w:type="spellEnd"/>
      <w:r>
        <w:t xml:space="preserve"> mir </w:t>
      </w:r>
      <w:proofErr w:type="spellStart"/>
      <w:r>
        <w:t>auff</w:t>
      </w:r>
      <w:proofErr w:type="spellEnd"/>
      <w:r>
        <w:t xml:space="preserve"> legen / als </w:t>
      </w:r>
      <w:proofErr w:type="spellStart"/>
      <w:r>
        <w:t>hett</w:t>
      </w:r>
      <w:proofErr w:type="spellEnd"/>
      <w:r>
        <w:t xml:space="preserve"> ich </w:t>
      </w:r>
      <w:proofErr w:type="spellStart"/>
      <w:r>
        <w:t>geschriben</w:t>
      </w:r>
      <w:proofErr w:type="spellEnd"/>
      <w:r>
        <w:t xml:space="preserve"> / das man solche </w:t>
      </w:r>
      <w:proofErr w:type="spellStart"/>
      <w:r>
        <w:t>herliche</w:t>
      </w:r>
      <w:proofErr w:type="spellEnd"/>
      <w:r>
        <w:t xml:space="preserve"> </w:t>
      </w:r>
      <w:proofErr w:type="spellStart"/>
      <w:r>
        <w:t>unn</w:t>
      </w:r>
      <w:proofErr w:type="spellEnd"/>
      <w:r>
        <w:t xml:space="preserve"> </w:t>
      </w:r>
      <w:proofErr w:type="spellStart"/>
      <w:r>
        <w:t>noetige</w:t>
      </w:r>
      <w:proofErr w:type="spellEnd"/>
      <w:r>
        <w:t xml:space="preserve"> </w:t>
      </w:r>
      <w:proofErr w:type="spellStart"/>
      <w:r>
        <w:t>wort</w:t>
      </w:r>
      <w:proofErr w:type="spellEnd"/>
      <w:r>
        <w:t xml:space="preserve"> / vom </w:t>
      </w:r>
      <w:proofErr w:type="spellStart"/>
      <w:r>
        <w:t>blut</w:t>
      </w:r>
      <w:proofErr w:type="spellEnd"/>
      <w:r>
        <w:t xml:space="preserve"> </w:t>
      </w:r>
      <w:proofErr w:type="spellStart"/>
      <w:r>
        <w:t>moecht</w:t>
      </w:r>
      <w:proofErr w:type="spellEnd"/>
      <w:r>
        <w:t xml:space="preserve"> aussen lassen / Es sey aber von mir fern / Aber dem Luther </w:t>
      </w:r>
      <w:proofErr w:type="spellStart"/>
      <w:r>
        <w:t>moechts</w:t>
      </w:r>
      <w:proofErr w:type="spellEnd"/>
      <w:r>
        <w:t xml:space="preserve"> dienen / wenn wir solche </w:t>
      </w:r>
      <w:proofErr w:type="spellStart"/>
      <w:r>
        <w:t>wort</w:t>
      </w:r>
      <w:proofErr w:type="spellEnd"/>
      <w:r>
        <w:t xml:space="preserve"> </w:t>
      </w:r>
      <w:proofErr w:type="spellStart"/>
      <w:r>
        <w:t>under</w:t>
      </w:r>
      <w:proofErr w:type="spellEnd"/>
      <w:r>
        <w:t xml:space="preserve"> ein </w:t>
      </w:r>
      <w:proofErr w:type="spellStart"/>
      <w:r>
        <w:t>banck</w:t>
      </w:r>
      <w:proofErr w:type="spellEnd"/>
      <w:r>
        <w:t xml:space="preserve"> steckten / Mir </w:t>
      </w:r>
      <w:proofErr w:type="spellStart"/>
      <w:r>
        <w:t>unn</w:t>
      </w:r>
      <w:proofErr w:type="spellEnd"/>
      <w:r>
        <w:t xml:space="preserve"> den </w:t>
      </w:r>
      <w:proofErr w:type="spellStart"/>
      <w:r>
        <w:t>glaubigen</w:t>
      </w:r>
      <w:proofErr w:type="spellEnd"/>
      <w:r>
        <w:t xml:space="preserve"> an Christum </w:t>
      </w:r>
      <w:proofErr w:type="spellStart"/>
      <w:r>
        <w:t>wurd</w:t>
      </w:r>
      <w:proofErr w:type="spellEnd"/>
      <w:r>
        <w:t xml:space="preserve"> das dienen / das wir solche </w:t>
      </w:r>
      <w:proofErr w:type="spellStart"/>
      <w:r>
        <w:t>wort</w:t>
      </w:r>
      <w:proofErr w:type="spellEnd"/>
      <w:r>
        <w:t xml:space="preserve"> des </w:t>
      </w:r>
      <w:proofErr w:type="spellStart"/>
      <w:r>
        <w:t>herren</w:t>
      </w:r>
      <w:proofErr w:type="spellEnd"/>
      <w:r>
        <w:t xml:space="preserve"> </w:t>
      </w:r>
      <w:proofErr w:type="spellStart"/>
      <w:r>
        <w:t>wol</w:t>
      </w:r>
      <w:proofErr w:type="spellEnd"/>
      <w:r>
        <w:t xml:space="preserve"> versuchen / und </w:t>
      </w:r>
      <w:proofErr w:type="spellStart"/>
      <w:r>
        <w:t>jren</w:t>
      </w:r>
      <w:proofErr w:type="spellEnd"/>
      <w:r>
        <w:t xml:space="preserve"> </w:t>
      </w:r>
      <w:proofErr w:type="spellStart"/>
      <w:r>
        <w:t>inhalt</w:t>
      </w:r>
      <w:proofErr w:type="spellEnd"/>
      <w:r>
        <w:t xml:space="preserve"> </w:t>
      </w:r>
      <w:proofErr w:type="spellStart"/>
      <w:r>
        <w:t>begreyffen</w:t>
      </w:r>
      <w:proofErr w:type="spellEnd"/>
      <w:r>
        <w:t xml:space="preserve">. </w:t>
      </w:r>
    </w:p>
    <w:p w14:paraId="699880E9" w14:textId="77777777" w:rsidR="003154BD" w:rsidRDefault="003154BD" w:rsidP="003154BD">
      <w:pPr>
        <w:pStyle w:val="StandardWeb"/>
      </w:pPr>
      <w:r>
        <w:t xml:space="preserve">Denn wir </w:t>
      </w:r>
      <w:proofErr w:type="spellStart"/>
      <w:r>
        <w:t>greyffens</w:t>
      </w:r>
      <w:proofErr w:type="spellEnd"/>
      <w:r>
        <w:t xml:space="preserve"> schier / das der Kelch / des </w:t>
      </w:r>
      <w:proofErr w:type="spellStart"/>
      <w:r>
        <w:t>herren</w:t>
      </w:r>
      <w:proofErr w:type="spellEnd"/>
      <w:r>
        <w:t xml:space="preserve"> / ein Kelch des </w:t>
      </w:r>
      <w:proofErr w:type="spellStart"/>
      <w:r>
        <w:t>newen</w:t>
      </w:r>
      <w:proofErr w:type="spellEnd"/>
      <w:r>
        <w:t xml:space="preserve"> </w:t>
      </w:r>
      <w:proofErr w:type="spellStart"/>
      <w:r>
        <w:t>testamentes</w:t>
      </w:r>
      <w:proofErr w:type="spellEnd"/>
      <w:r>
        <w:t xml:space="preserve"> ist / durchs blutt des </w:t>
      </w:r>
      <w:proofErr w:type="spellStart"/>
      <w:r>
        <w:t>Creützes</w:t>
      </w:r>
      <w:proofErr w:type="spellEnd"/>
      <w:r>
        <w:t xml:space="preserve"> </w:t>
      </w:r>
      <w:proofErr w:type="spellStart"/>
      <w:r>
        <w:t>woelchs</w:t>
      </w:r>
      <w:proofErr w:type="spellEnd"/>
      <w:r>
        <w:t xml:space="preserve"> </w:t>
      </w:r>
      <w:proofErr w:type="spellStart"/>
      <w:r>
        <w:t>auß</w:t>
      </w:r>
      <w:proofErr w:type="spellEnd"/>
      <w:r>
        <w:t xml:space="preserve"> dem </w:t>
      </w:r>
      <w:proofErr w:type="spellStart"/>
      <w:r>
        <w:t>leyb</w:t>
      </w:r>
      <w:proofErr w:type="spellEnd"/>
      <w:r>
        <w:t xml:space="preserve"> Christi / der am </w:t>
      </w:r>
      <w:proofErr w:type="spellStart"/>
      <w:r>
        <w:t>Creütz</w:t>
      </w:r>
      <w:proofErr w:type="spellEnd"/>
      <w:r>
        <w:t xml:space="preserve"> </w:t>
      </w:r>
      <w:proofErr w:type="spellStart"/>
      <w:r>
        <w:t>hienge</w:t>
      </w:r>
      <w:proofErr w:type="spellEnd"/>
      <w:r>
        <w:t xml:space="preserve"> / </w:t>
      </w:r>
      <w:proofErr w:type="spellStart"/>
      <w:r>
        <w:t>fluß</w:t>
      </w:r>
      <w:proofErr w:type="spellEnd"/>
      <w:r>
        <w:t xml:space="preserve">. Wenn das selbig </w:t>
      </w:r>
      <w:proofErr w:type="spellStart"/>
      <w:r>
        <w:t>blut</w:t>
      </w:r>
      <w:proofErr w:type="spellEnd"/>
      <w:r>
        <w:t xml:space="preserve"> ist das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 Ist aber der Kelch durch das </w:t>
      </w:r>
      <w:proofErr w:type="spellStart"/>
      <w:r>
        <w:t>blut</w:t>
      </w:r>
      <w:proofErr w:type="spellEnd"/>
      <w:r>
        <w:t xml:space="preserve"> des </w:t>
      </w:r>
      <w:proofErr w:type="spellStart"/>
      <w:r>
        <w:t>Creützes</w:t>
      </w:r>
      <w:proofErr w:type="spellEnd"/>
      <w:r>
        <w:t xml:space="preserve"> ein New </w:t>
      </w:r>
      <w:proofErr w:type="spellStart"/>
      <w:r>
        <w:t>testament</w:t>
      </w:r>
      <w:proofErr w:type="spellEnd"/>
      <w:r>
        <w:t xml:space="preserve"> / Ey so ist der Kelch kein New </w:t>
      </w:r>
      <w:proofErr w:type="spellStart"/>
      <w:r>
        <w:t>testament</w:t>
      </w:r>
      <w:proofErr w:type="spellEnd"/>
      <w:r>
        <w:t xml:space="preserve"> durch das blutt das in </w:t>
      </w:r>
      <w:proofErr w:type="spellStart"/>
      <w:r>
        <w:t>jm</w:t>
      </w:r>
      <w:proofErr w:type="spellEnd"/>
      <w:r>
        <w:t xml:space="preserve"> seyn soll / denn wenn </w:t>
      </w:r>
      <w:proofErr w:type="spellStart"/>
      <w:r>
        <w:t>gleych</w:t>
      </w:r>
      <w:proofErr w:type="spellEnd"/>
      <w:r>
        <w:t xml:space="preserve"> das </w:t>
      </w:r>
      <w:proofErr w:type="spellStart"/>
      <w:r>
        <w:t>blut</w:t>
      </w:r>
      <w:proofErr w:type="spellEnd"/>
      <w:r>
        <w:t xml:space="preserve"> Christi / in dem </w:t>
      </w:r>
      <w:proofErr w:type="spellStart"/>
      <w:r>
        <w:t>kelch</w:t>
      </w:r>
      <w:proofErr w:type="spellEnd"/>
      <w:r>
        <w:t xml:space="preserve"> die </w:t>
      </w:r>
      <w:proofErr w:type="spellStart"/>
      <w:r>
        <w:t>zeyt</w:t>
      </w:r>
      <w:proofErr w:type="spellEnd"/>
      <w:r>
        <w:t xml:space="preserve"> des </w:t>
      </w:r>
      <w:proofErr w:type="spellStart"/>
      <w:r>
        <w:t>nachtmals</w:t>
      </w:r>
      <w:proofErr w:type="spellEnd"/>
      <w:r>
        <w:t xml:space="preserve"> wer gewest / als </w:t>
      </w:r>
      <w:proofErr w:type="spellStart"/>
      <w:r>
        <w:t>inn</w:t>
      </w:r>
      <w:proofErr w:type="spellEnd"/>
      <w:r>
        <w:t xml:space="preserve"> dem </w:t>
      </w:r>
      <w:proofErr w:type="spellStart"/>
      <w:r>
        <w:t>leyb</w:t>
      </w:r>
      <w:proofErr w:type="spellEnd"/>
      <w:r>
        <w:t xml:space="preserve"> Christi war / So wer der Kelch </w:t>
      </w:r>
      <w:proofErr w:type="spellStart"/>
      <w:r>
        <w:t>dennocht</w:t>
      </w:r>
      <w:proofErr w:type="spellEnd"/>
      <w:r>
        <w:t xml:space="preserve"> durchs </w:t>
      </w:r>
      <w:proofErr w:type="spellStart"/>
      <w:r>
        <w:t>selb</w:t>
      </w:r>
      <w:proofErr w:type="spellEnd"/>
      <w:r>
        <w:t xml:space="preserve"> unvergossen </w:t>
      </w:r>
      <w:proofErr w:type="spellStart"/>
      <w:r>
        <w:t>blut</w:t>
      </w:r>
      <w:proofErr w:type="spellEnd"/>
      <w:r>
        <w:t xml:space="preserve"> / kein New </w:t>
      </w:r>
      <w:proofErr w:type="spellStart"/>
      <w:r>
        <w:t>testament</w:t>
      </w:r>
      <w:proofErr w:type="spellEnd"/>
      <w:r>
        <w:t xml:space="preserve"> gewest / </w:t>
      </w:r>
      <w:proofErr w:type="spellStart"/>
      <w:r>
        <w:t>Seytemal</w:t>
      </w:r>
      <w:proofErr w:type="spellEnd"/>
      <w:r>
        <w:t xml:space="preserve"> die </w:t>
      </w:r>
      <w:proofErr w:type="spellStart"/>
      <w:r>
        <w:t>art</w:t>
      </w:r>
      <w:proofErr w:type="spellEnd"/>
      <w:r>
        <w:t xml:space="preserve"> / und </w:t>
      </w:r>
      <w:proofErr w:type="spellStart"/>
      <w:r>
        <w:t>eygenschafft</w:t>
      </w:r>
      <w:proofErr w:type="spellEnd"/>
      <w:r>
        <w:t xml:space="preserve"> / des </w:t>
      </w:r>
      <w:proofErr w:type="spellStart"/>
      <w:r>
        <w:t>bluts</w:t>
      </w:r>
      <w:proofErr w:type="spellEnd"/>
      <w:r>
        <w:t xml:space="preserve"> des </w:t>
      </w:r>
      <w:proofErr w:type="spellStart"/>
      <w:r>
        <w:t>newen</w:t>
      </w:r>
      <w:proofErr w:type="spellEnd"/>
      <w:r>
        <w:t xml:space="preserve"> </w:t>
      </w:r>
      <w:proofErr w:type="spellStart"/>
      <w:r>
        <w:t>testamentes</w:t>
      </w:r>
      <w:proofErr w:type="spellEnd"/>
      <w:r>
        <w:t xml:space="preserve"> / das in sich hat das vergossen sey / Als Christus seyn </w:t>
      </w:r>
      <w:proofErr w:type="spellStart"/>
      <w:r>
        <w:t>blut</w:t>
      </w:r>
      <w:proofErr w:type="spellEnd"/>
      <w:r>
        <w:t xml:space="preserve"> das </w:t>
      </w:r>
      <w:proofErr w:type="spellStart"/>
      <w:r>
        <w:t>vergiessen</w:t>
      </w:r>
      <w:proofErr w:type="spellEnd"/>
      <w:r>
        <w:t xml:space="preserve"> </w:t>
      </w:r>
      <w:proofErr w:type="spellStart"/>
      <w:r>
        <w:t>wolt</w:t>
      </w:r>
      <w:proofErr w:type="spellEnd"/>
      <w:r>
        <w:t xml:space="preserve"> in </w:t>
      </w:r>
      <w:proofErr w:type="spellStart"/>
      <w:r>
        <w:t>vergebung</w:t>
      </w:r>
      <w:proofErr w:type="spellEnd"/>
      <w:r>
        <w:t xml:space="preserve"> der </w:t>
      </w:r>
      <w:proofErr w:type="spellStart"/>
      <w:r>
        <w:t>sünden</w:t>
      </w:r>
      <w:proofErr w:type="spellEnd"/>
      <w:r>
        <w:t xml:space="preserve">. </w:t>
      </w:r>
    </w:p>
    <w:p w14:paraId="1A9669BA" w14:textId="77777777" w:rsidR="003154BD" w:rsidRDefault="003154BD" w:rsidP="003154BD">
      <w:pPr>
        <w:pStyle w:val="StandardWeb"/>
      </w:pPr>
      <w:r>
        <w:t xml:space="preserve">Wenn das </w:t>
      </w:r>
      <w:proofErr w:type="spellStart"/>
      <w:r>
        <w:t>blut</w:t>
      </w:r>
      <w:proofErr w:type="spellEnd"/>
      <w:r>
        <w:t xml:space="preserve"> (</w:t>
      </w:r>
      <w:proofErr w:type="spellStart"/>
      <w:r>
        <w:t>woelches</w:t>
      </w:r>
      <w:proofErr w:type="spellEnd"/>
      <w:r>
        <w:t xml:space="preserve"> </w:t>
      </w:r>
      <w:proofErr w:type="spellStart"/>
      <w:r>
        <w:t>leybllich</w:t>
      </w:r>
      <w:proofErr w:type="spellEnd"/>
      <w:r>
        <w:t xml:space="preserve"> in dem Kelch sein soll) dem Kelch durchs </w:t>
      </w:r>
      <w:proofErr w:type="spellStart"/>
      <w:r>
        <w:t>selbs</w:t>
      </w:r>
      <w:proofErr w:type="spellEnd"/>
      <w:r>
        <w:t xml:space="preserve"> </w:t>
      </w:r>
      <w:proofErr w:type="spellStart"/>
      <w:r>
        <w:t>leyblich</w:t>
      </w:r>
      <w:proofErr w:type="spellEnd"/>
      <w:r>
        <w:t xml:space="preserve"> wesen / zu einem </w:t>
      </w:r>
      <w:proofErr w:type="spellStart"/>
      <w:r>
        <w:t>newen</w:t>
      </w:r>
      <w:proofErr w:type="spellEnd"/>
      <w:r>
        <w:t xml:space="preserve"> </w:t>
      </w:r>
      <w:proofErr w:type="spellStart"/>
      <w:r>
        <w:t>testament</w:t>
      </w:r>
      <w:proofErr w:type="spellEnd"/>
      <w:r>
        <w:t xml:space="preserve"> macht / so </w:t>
      </w:r>
      <w:proofErr w:type="spellStart"/>
      <w:r>
        <w:t>weren</w:t>
      </w:r>
      <w:proofErr w:type="spellEnd"/>
      <w:r>
        <w:t xml:space="preserve"> die </w:t>
      </w:r>
      <w:proofErr w:type="spellStart"/>
      <w:r>
        <w:t>waffen</w:t>
      </w:r>
      <w:proofErr w:type="spellEnd"/>
      <w:r>
        <w:t xml:space="preserve"> des </w:t>
      </w:r>
      <w:proofErr w:type="spellStart"/>
      <w:r>
        <w:t>leydens</w:t>
      </w:r>
      <w:proofErr w:type="spellEnd"/>
      <w:r>
        <w:t xml:space="preserve"> Christi gewiß ein </w:t>
      </w:r>
      <w:proofErr w:type="spellStart"/>
      <w:r>
        <w:t>new</w:t>
      </w:r>
      <w:proofErr w:type="spellEnd"/>
      <w:r>
        <w:t xml:space="preserve"> </w:t>
      </w:r>
      <w:proofErr w:type="spellStart"/>
      <w:r>
        <w:t>testament</w:t>
      </w:r>
      <w:proofErr w:type="spellEnd"/>
      <w:r>
        <w:t xml:space="preserve"> worden / die </w:t>
      </w:r>
      <w:proofErr w:type="spellStart"/>
      <w:r>
        <w:t>geyßlen</w:t>
      </w:r>
      <w:proofErr w:type="spellEnd"/>
      <w:r>
        <w:t xml:space="preserve"> / die </w:t>
      </w:r>
      <w:proofErr w:type="spellStart"/>
      <w:r>
        <w:t>Kron</w:t>
      </w:r>
      <w:proofErr w:type="spellEnd"/>
      <w:r>
        <w:t xml:space="preserve"> / das </w:t>
      </w:r>
      <w:proofErr w:type="spellStart"/>
      <w:r>
        <w:t>speer</w:t>
      </w:r>
      <w:proofErr w:type="spellEnd"/>
      <w:r>
        <w:t xml:space="preserve"> das </w:t>
      </w:r>
      <w:proofErr w:type="spellStart"/>
      <w:r>
        <w:t>Creütz</w:t>
      </w:r>
      <w:proofErr w:type="spellEnd"/>
      <w:r>
        <w:t xml:space="preserve"> / die erden / die </w:t>
      </w:r>
      <w:proofErr w:type="spellStart"/>
      <w:r>
        <w:t>negell</w:t>
      </w:r>
      <w:proofErr w:type="spellEnd"/>
      <w:r>
        <w:t xml:space="preserve"> / an </w:t>
      </w:r>
      <w:proofErr w:type="spellStart"/>
      <w:r>
        <w:t>woelchen</w:t>
      </w:r>
      <w:proofErr w:type="spellEnd"/>
      <w:r>
        <w:t xml:space="preserve"> das </w:t>
      </w:r>
      <w:proofErr w:type="spellStart"/>
      <w:r>
        <w:t>blut</w:t>
      </w:r>
      <w:proofErr w:type="spellEnd"/>
      <w:r>
        <w:t xml:space="preserve"> Christi </w:t>
      </w:r>
      <w:proofErr w:type="spellStart"/>
      <w:r>
        <w:t>leyblich</w:t>
      </w:r>
      <w:proofErr w:type="spellEnd"/>
      <w:r>
        <w:t xml:space="preserve"> und </w:t>
      </w:r>
      <w:proofErr w:type="spellStart"/>
      <w:r>
        <w:t>sichtigklich</w:t>
      </w:r>
      <w:proofErr w:type="spellEnd"/>
      <w:r>
        <w:t xml:space="preserve"> </w:t>
      </w:r>
      <w:proofErr w:type="spellStart"/>
      <w:r>
        <w:t>hieng</w:t>
      </w:r>
      <w:proofErr w:type="spellEnd"/>
      <w:r>
        <w:t xml:space="preserve"> oder klebet / Aber wer spricht das alle </w:t>
      </w:r>
      <w:proofErr w:type="spellStart"/>
      <w:r>
        <w:t>dise</w:t>
      </w:r>
      <w:proofErr w:type="spellEnd"/>
      <w:r>
        <w:t xml:space="preserve"> ding / New Testament </w:t>
      </w:r>
      <w:proofErr w:type="spellStart"/>
      <w:r>
        <w:t>seynd</w:t>
      </w:r>
      <w:proofErr w:type="spellEnd"/>
      <w:r>
        <w:t xml:space="preserve">? </w:t>
      </w:r>
      <w:proofErr w:type="spellStart"/>
      <w:r>
        <w:t>unnd</w:t>
      </w:r>
      <w:proofErr w:type="spellEnd"/>
      <w:r>
        <w:t xml:space="preserve"> </w:t>
      </w:r>
      <w:proofErr w:type="spellStart"/>
      <w:r>
        <w:t>obs</w:t>
      </w:r>
      <w:proofErr w:type="spellEnd"/>
      <w:r>
        <w:t xml:space="preserve"> </w:t>
      </w:r>
      <w:proofErr w:type="spellStart"/>
      <w:r>
        <w:t>eyner</w:t>
      </w:r>
      <w:proofErr w:type="spellEnd"/>
      <w:r>
        <w:t xml:space="preserve"> sagt so </w:t>
      </w:r>
      <w:proofErr w:type="spellStart"/>
      <w:r>
        <w:t>mueßt</w:t>
      </w:r>
      <w:proofErr w:type="spellEnd"/>
      <w:r>
        <w:t xml:space="preserve"> ers </w:t>
      </w:r>
      <w:proofErr w:type="spellStart"/>
      <w:r>
        <w:t>mitt</w:t>
      </w:r>
      <w:proofErr w:type="spellEnd"/>
      <w:r>
        <w:t xml:space="preserve"> </w:t>
      </w:r>
      <w:proofErr w:type="spellStart"/>
      <w:r>
        <w:t>geschrifften</w:t>
      </w:r>
      <w:proofErr w:type="spellEnd"/>
      <w:r>
        <w:t xml:space="preserve"> </w:t>
      </w:r>
      <w:proofErr w:type="spellStart"/>
      <w:r>
        <w:t>erstreytten</w:t>
      </w:r>
      <w:proofErr w:type="spellEnd"/>
      <w:r>
        <w:t xml:space="preserve"> / wenn wir </w:t>
      </w:r>
      <w:proofErr w:type="spellStart"/>
      <w:r>
        <w:t>jm</w:t>
      </w:r>
      <w:proofErr w:type="spellEnd"/>
      <w:r>
        <w:t xml:space="preserve"> glauben </w:t>
      </w:r>
      <w:proofErr w:type="spellStart"/>
      <w:r>
        <w:t>solten</w:t>
      </w:r>
      <w:proofErr w:type="spellEnd"/>
      <w:r>
        <w:t xml:space="preserve"> / So aber </w:t>
      </w:r>
      <w:proofErr w:type="spellStart"/>
      <w:r>
        <w:t>dise</w:t>
      </w:r>
      <w:proofErr w:type="spellEnd"/>
      <w:r>
        <w:t xml:space="preserve"> ding / nicht das </w:t>
      </w:r>
      <w:proofErr w:type="spellStart"/>
      <w:r>
        <w:t>new</w:t>
      </w:r>
      <w:proofErr w:type="spellEnd"/>
      <w:r>
        <w:t xml:space="preserve"> </w:t>
      </w:r>
      <w:proofErr w:type="spellStart"/>
      <w:r>
        <w:t>testament</w:t>
      </w:r>
      <w:proofErr w:type="spellEnd"/>
      <w:r>
        <w:t xml:space="preserve"> </w:t>
      </w:r>
      <w:proofErr w:type="spellStart"/>
      <w:r>
        <w:t>genennt</w:t>
      </w:r>
      <w:proofErr w:type="spellEnd"/>
      <w:r>
        <w:t xml:space="preserve"> seyn / </w:t>
      </w:r>
      <w:proofErr w:type="spellStart"/>
      <w:r>
        <w:t>Woelcher</w:t>
      </w:r>
      <w:proofErr w:type="spellEnd"/>
      <w:r>
        <w:t xml:space="preserve"> </w:t>
      </w:r>
      <w:proofErr w:type="spellStart"/>
      <w:r>
        <w:t>kan</w:t>
      </w:r>
      <w:proofErr w:type="spellEnd"/>
      <w:r>
        <w:t xml:space="preserve"> </w:t>
      </w:r>
      <w:proofErr w:type="spellStart"/>
      <w:r>
        <w:t>besteen</w:t>
      </w:r>
      <w:proofErr w:type="spellEnd"/>
      <w:r>
        <w:t xml:space="preserve"> / Wenn er den Kelch des </w:t>
      </w:r>
      <w:proofErr w:type="spellStart"/>
      <w:r>
        <w:t>herren</w:t>
      </w:r>
      <w:proofErr w:type="spellEnd"/>
      <w:r>
        <w:t xml:space="preserve"> / </w:t>
      </w:r>
      <w:proofErr w:type="spellStart"/>
      <w:r>
        <w:t>drumb</w:t>
      </w:r>
      <w:proofErr w:type="spellEnd"/>
      <w:r>
        <w:t xml:space="preserve"> will ein </w:t>
      </w:r>
      <w:proofErr w:type="spellStart"/>
      <w:r>
        <w:t>testament</w:t>
      </w:r>
      <w:proofErr w:type="spellEnd"/>
      <w:r>
        <w:t xml:space="preserve"> nennen / das des </w:t>
      </w:r>
      <w:proofErr w:type="spellStart"/>
      <w:r>
        <w:t>herren</w:t>
      </w:r>
      <w:proofErr w:type="spellEnd"/>
      <w:r>
        <w:t xml:space="preserve"> </w:t>
      </w:r>
      <w:proofErr w:type="spellStart"/>
      <w:r>
        <w:t>blut</w:t>
      </w:r>
      <w:proofErr w:type="spellEnd"/>
      <w:r>
        <w:t xml:space="preserve"> </w:t>
      </w:r>
      <w:proofErr w:type="spellStart"/>
      <w:r>
        <w:t>leyblich</w:t>
      </w:r>
      <w:proofErr w:type="spellEnd"/>
      <w:r>
        <w:t xml:space="preserve"> drinnen seyn soll? </w:t>
      </w:r>
    </w:p>
    <w:p w14:paraId="1762BA72" w14:textId="77777777" w:rsidR="003154BD" w:rsidRDefault="003154BD" w:rsidP="003154BD">
      <w:pPr>
        <w:pStyle w:val="StandardWeb"/>
      </w:pPr>
      <w:r>
        <w:t xml:space="preserve">Nennen wir doch die </w:t>
      </w:r>
      <w:proofErr w:type="spellStart"/>
      <w:r>
        <w:t>heylig</w:t>
      </w:r>
      <w:proofErr w:type="spellEnd"/>
      <w:r>
        <w:t xml:space="preserve"> </w:t>
      </w:r>
      <w:proofErr w:type="spellStart"/>
      <w:r>
        <w:t>schrifft</w:t>
      </w:r>
      <w:proofErr w:type="spellEnd"/>
      <w:r>
        <w:t xml:space="preserve"> das New Testament derhalben das </w:t>
      </w:r>
      <w:proofErr w:type="spellStart"/>
      <w:r>
        <w:t>sy</w:t>
      </w:r>
      <w:proofErr w:type="spellEnd"/>
      <w:r>
        <w:t xml:space="preserve"> von dem </w:t>
      </w:r>
      <w:proofErr w:type="spellStart"/>
      <w:r>
        <w:t>Newen</w:t>
      </w:r>
      <w:proofErr w:type="spellEnd"/>
      <w:r>
        <w:t xml:space="preserve"> Testament / das ist / vom todt und </w:t>
      </w:r>
      <w:proofErr w:type="spellStart"/>
      <w:r>
        <w:t>blutvergiessen</w:t>
      </w:r>
      <w:proofErr w:type="spellEnd"/>
      <w:r>
        <w:t xml:space="preserve"> / </w:t>
      </w:r>
      <w:proofErr w:type="spellStart"/>
      <w:r>
        <w:t>bezeügt</w:t>
      </w:r>
      <w:proofErr w:type="spellEnd"/>
      <w:r>
        <w:t xml:space="preserve"> / und das </w:t>
      </w:r>
      <w:proofErr w:type="spellStart"/>
      <w:r>
        <w:t>todts</w:t>
      </w:r>
      <w:proofErr w:type="spellEnd"/>
      <w:r>
        <w:t xml:space="preserve"> </w:t>
      </w:r>
      <w:proofErr w:type="spellStart"/>
      <w:r>
        <w:t>gedechtnuß</w:t>
      </w:r>
      <w:proofErr w:type="spellEnd"/>
      <w:r>
        <w:t xml:space="preserve"> </w:t>
      </w:r>
      <w:proofErr w:type="spellStart"/>
      <w:r>
        <w:t>helt</w:t>
      </w:r>
      <w:proofErr w:type="spellEnd"/>
      <w:r>
        <w:t xml:space="preserve"> / und nicht derhalben / das der todt / </w:t>
      </w:r>
      <w:proofErr w:type="spellStart"/>
      <w:r>
        <w:t>unnd</w:t>
      </w:r>
      <w:proofErr w:type="spellEnd"/>
      <w:r>
        <w:t xml:space="preserve"> das vergossen </w:t>
      </w:r>
      <w:proofErr w:type="spellStart"/>
      <w:r>
        <w:t>blut</w:t>
      </w:r>
      <w:proofErr w:type="spellEnd"/>
      <w:r>
        <w:t xml:space="preserve"> / oder Christus </w:t>
      </w:r>
      <w:proofErr w:type="spellStart"/>
      <w:r>
        <w:t>selb</w:t>
      </w:r>
      <w:proofErr w:type="spellEnd"/>
      <w:r>
        <w:t xml:space="preserve"> </w:t>
      </w:r>
      <w:proofErr w:type="spellStart"/>
      <w:r>
        <w:t>leyblich</w:t>
      </w:r>
      <w:proofErr w:type="spellEnd"/>
      <w:r>
        <w:t xml:space="preserve"> drinnen ist / </w:t>
      </w:r>
      <w:proofErr w:type="spellStart"/>
      <w:r>
        <w:t>warumb</w:t>
      </w:r>
      <w:proofErr w:type="spellEnd"/>
      <w:r>
        <w:t xml:space="preserve"> nicht / auch des </w:t>
      </w:r>
      <w:proofErr w:type="spellStart"/>
      <w:r>
        <w:t>herren</w:t>
      </w:r>
      <w:proofErr w:type="spellEnd"/>
      <w:r>
        <w:t xml:space="preserve"> Kelch / </w:t>
      </w:r>
      <w:proofErr w:type="spellStart"/>
      <w:r>
        <w:t>woelchen</w:t>
      </w:r>
      <w:proofErr w:type="spellEnd"/>
      <w:r>
        <w:t xml:space="preserve"> der </w:t>
      </w:r>
      <w:proofErr w:type="spellStart"/>
      <w:r>
        <w:t>herr</w:t>
      </w:r>
      <w:proofErr w:type="spellEnd"/>
      <w:r>
        <w:t xml:space="preserve"> zu </w:t>
      </w:r>
      <w:proofErr w:type="spellStart"/>
      <w:r>
        <w:t>seynem</w:t>
      </w:r>
      <w:proofErr w:type="spellEnd"/>
      <w:r>
        <w:t xml:space="preserve"> </w:t>
      </w:r>
      <w:proofErr w:type="spellStart"/>
      <w:r>
        <w:t>gedechtnuß</w:t>
      </w:r>
      <w:proofErr w:type="spellEnd"/>
      <w:r>
        <w:t xml:space="preserve"> </w:t>
      </w:r>
      <w:proofErr w:type="spellStart"/>
      <w:r>
        <w:t>fürgesetzt</w:t>
      </w:r>
      <w:proofErr w:type="spellEnd"/>
      <w:r>
        <w:t xml:space="preserve"> hat / </w:t>
      </w:r>
      <w:proofErr w:type="spellStart"/>
      <w:r>
        <w:t>Darauß</w:t>
      </w:r>
      <w:proofErr w:type="spellEnd"/>
      <w:r>
        <w:t xml:space="preserve"> zu </w:t>
      </w:r>
      <w:proofErr w:type="spellStart"/>
      <w:r>
        <w:t>trincken</w:t>
      </w:r>
      <w:proofErr w:type="spellEnd"/>
      <w:r>
        <w:t xml:space="preserve">. </w:t>
      </w:r>
    </w:p>
    <w:p w14:paraId="419771E5" w14:textId="77777777" w:rsidR="003154BD" w:rsidRDefault="003154BD" w:rsidP="003154BD">
      <w:pPr>
        <w:pStyle w:val="StandardWeb"/>
      </w:pPr>
      <w:r>
        <w:t xml:space="preserve">Das vergossen blutt am </w:t>
      </w:r>
      <w:proofErr w:type="spellStart"/>
      <w:r>
        <w:t>Creütz</w:t>
      </w:r>
      <w:proofErr w:type="spellEnd"/>
      <w:r>
        <w:t xml:space="preserve"> / ist ein blutt des </w:t>
      </w:r>
      <w:proofErr w:type="spellStart"/>
      <w:r>
        <w:t>Newen</w:t>
      </w:r>
      <w:proofErr w:type="spellEnd"/>
      <w:r>
        <w:t xml:space="preserve"> </w:t>
      </w:r>
      <w:proofErr w:type="spellStart"/>
      <w:r>
        <w:t>testamentes</w:t>
      </w:r>
      <w:proofErr w:type="spellEnd"/>
      <w:r>
        <w:t xml:space="preserve"> / </w:t>
      </w:r>
      <w:proofErr w:type="spellStart"/>
      <w:r>
        <w:t>drumb</w:t>
      </w:r>
      <w:proofErr w:type="spellEnd"/>
      <w:r>
        <w:t xml:space="preserve"> das Christus seyn </w:t>
      </w:r>
      <w:proofErr w:type="spellStart"/>
      <w:r>
        <w:t>blut</w:t>
      </w:r>
      <w:proofErr w:type="spellEnd"/>
      <w:r>
        <w:t xml:space="preserve"> durch den </w:t>
      </w:r>
      <w:proofErr w:type="spellStart"/>
      <w:r>
        <w:t>heyligen</w:t>
      </w:r>
      <w:proofErr w:type="spellEnd"/>
      <w:r>
        <w:t xml:space="preserve"> </w:t>
      </w:r>
      <w:proofErr w:type="spellStart"/>
      <w:r>
        <w:t>geyst</w:t>
      </w:r>
      <w:proofErr w:type="spellEnd"/>
      <w:r>
        <w:t xml:space="preserve"> / für </w:t>
      </w:r>
      <w:proofErr w:type="spellStart"/>
      <w:r>
        <w:t>unns</w:t>
      </w:r>
      <w:proofErr w:type="spellEnd"/>
      <w:r>
        <w:t xml:space="preserve"> </w:t>
      </w:r>
      <w:proofErr w:type="spellStart"/>
      <w:r>
        <w:t>unnd</w:t>
      </w:r>
      <w:proofErr w:type="spellEnd"/>
      <w:r>
        <w:t xml:space="preserve"> unsere </w:t>
      </w:r>
      <w:proofErr w:type="spellStart"/>
      <w:r>
        <w:t>sünd</w:t>
      </w:r>
      <w:proofErr w:type="spellEnd"/>
      <w:r>
        <w:t xml:space="preserve"> am </w:t>
      </w:r>
      <w:proofErr w:type="spellStart"/>
      <w:r>
        <w:t>Creütz</w:t>
      </w:r>
      <w:proofErr w:type="spellEnd"/>
      <w:r>
        <w:t xml:space="preserve"> vergossen / </w:t>
      </w:r>
      <w:proofErr w:type="spellStart"/>
      <w:r>
        <w:t>unn</w:t>
      </w:r>
      <w:proofErr w:type="spellEnd"/>
      <w:r>
        <w:t xml:space="preserve"> </w:t>
      </w:r>
      <w:proofErr w:type="spellStart"/>
      <w:r>
        <w:t>geopffert</w:t>
      </w:r>
      <w:proofErr w:type="spellEnd"/>
      <w:r>
        <w:t xml:space="preserve"> hat Hebre. 9. </w:t>
      </w:r>
      <w:proofErr w:type="spellStart"/>
      <w:r>
        <w:t>Dahyn</w:t>
      </w:r>
      <w:proofErr w:type="spellEnd"/>
      <w:r>
        <w:t xml:space="preserve"> </w:t>
      </w:r>
      <w:proofErr w:type="spellStart"/>
      <w:r>
        <w:t>muessen</w:t>
      </w:r>
      <w:proofErr w:type="spellEnd"/>
      <w:r>
        <w:t xml:space="preserve"> wir unser </w:t>
      </w:r>
      <w:proofErr w:type="spellStart"/>
      <w:r>
        <w:t>gedechtnuß</w:t>
      </w:r>
      <w:proofErr w:type="spellEnd"/>
      <w:r>
        <w:t xml:space="preserve"> richten / wer lang </w:t>
      </w:r>
      <w:proofErr w:type="spellStart"/>
      <w:r>
        <w:t>denckt</w:t>
      </w:r>
      <w:proofErr w:type="spellEnd"/>
      <w:r>
        <w:t xml:space="preserve"> / und die </w:t>
      </w:r>
      <w:proofErr w:type="spellStart"/>
      <w:r>
        <w:t>krafft</w:t>
      </w:r>
      <w:proofErr w:type="spellEnd"/>
      <w:r>
        <w:t xml:space="preserve"> des </w:t>
      </w:r>
      <w:proofErr w:type="spellStart"/>
      <w:r>
        <w:t>Creützes</w:t>
      </w:r>
      <w:proofErr w:type="spellEnd"/>
      <w:r>
        <w:t xml:space="preserve"> </w:t>
      </w:r>
      <w:proofErr w:type="spellStart"/>
      <w:r>
        <w:t>nit</w:t>
      </w:r>
      <w:proofErr w:type="spellEnd"/>
      <w:r>
        <w:t xml:space="preserve"> </w:t>
      </w:r>
      <w:proofErr w:type="spellStart"/>
      <w:r>
        <w:t>erdenckt</w:t>
      </w:r>
      <w:proofErr w:type="spellEnd"/>
      <w:r>
        <w:t xml:space="preserve"> / der </w:t>
      </w:r>
      <w:proofErr w:type="spellStart"/>
      <w:r>
        <w:t>denckt</w:t>
      </w:r>
      <w:proofErr w:type="spellEnd"/>
      <w:r>
        <w:t xml:space="preserve"> nicht des / das er </w:t>
      </w:r>
      <w:proofErr w:type="spellStart"/>
      <w:r>
        <w:t>dencken</w:t>
      </w:r>
      <w:proofErr w:type="spellEnd"/>
      <w:r>
        <w:t xml:space="preserve"> soll / oder wie er </w:t>
      </w:r>
      <w:proofErr w:type="spellStart"/>
      <w:r>
        <w:t>dencken</w:t>
      </w:r>
      <w:proofErr w:type="spellEnd"/>
      <w:r>
        <w:t xml:space="preserve"> soll / </w:t>
      </w:r>
      <w:proofErr w:type="spellStart"/>
      <w:r>
        <w:t>Dieweyl</w:t>
      </w:r>
      <w:proofErr w:type="spellEnd"/>
      <w:r>
        <w:t xml:space="preserve"> Christus </w:t>
      </w:r>
      <w:proofErr w:type="spellStart"/>
      <w:r>
        <w:t>deütlich</w:t>
      </w:r>
      <w:proofErr w:type="spellEnd"/>
      <w:r>
        <w:t xml:space="preserve"> saget / das für euch vergossen </w:t>
      </w:r>
      <w:proofErr w:type="spellStart"/>
      <w:r>
        <w:t>wirdt</w:t>
      </w:r>
      <w:proofErr w:type="spellEnd"/>
      <w:r>
        <w:t xml:space="preserve"> / Derwegen </w:t>
      </w:r>
      <w:proofErr w:type="spellStart"/>
      <w:r>
        <w:t>wirt</w:t>
      </w:r>
      <w:proofErr w:type="spellEnd"/>
      <w:r>
        <w:t xml:space="preserve"> einer am </w:t>
      </w:r>
      <w:proofErr w:type="spellStart"/>
      <w:r>
        <w:t>blut</w:t>
      </w:r>
      <w:proofErr w:type="spellEnd"/>
      <w:r>
        <w:t xml:space="preserve"> Christi schuldig / so oft er </w:t>
      </w:r>
      <w:proofErr w:type="spellStart"/>
      <w:r>
        <w:t>auß</w:t>
      </w:r>
      <w:proofErr w:type="spellEnd"/>
      <w:r>
        <w:t xml:space="preserve"> dem </w:t>
      </w:r>
      <w:proofErr w:type="spellStart"/>
      <w:r>
        <w:t>kelch</w:t>
      </w:r>
      <w:proofErr w:type="spellEnd"/>
      <w:r>
        <w:t xml:space="preserve"> des </w:t>
      </w:r>
      <w:proofErr w:type="spellStart"/>
      <w:r>
        <w:t>herren</w:t>
      </w:r>
      <w:proofErr w:type="spellEnd"/>
      <w:r>
        <w:t xml:space="preserve"> </w:t>
      </w:r>
      <w:proofErr w:type="spellStart"/>
      <w:r>
        <w:t>trinckt</w:t>
      </w:r>
      <w:proofErr w:type="spellEnd"/>
      <w:r>
        <w:t xml:space="preserve"> / on </w:t>
      </w:r>
      <w:proofErr w:type="spellStart"/>
      <w:r>
        <w:t>gedechtnuß</w:t>
      </w:r>
      <w:proofErr w:type="spellEnd"/>
      <w:r>
        <w:t xml:space="preserve"> des vergossen </w:t>
      </w:r>
      <w:proofErr w:type="spellStart"/>
      <w:r>
        <w:t>bluts</w:t>
      </w:r>
      <w:proofErr w:type="spellEnd"/>
      <w:r>
        <w:t xml:space="preserve"> Christi / </w:t>
      </w:r>
      <w:proofErr w:type="spellStart"/>
      <w:r>
        <w:t>unn</w:t>
      </w:r>
      <w:proofErr w:type="spellEnd"/>
      <w:r>
        <w:t xml:space="preserve"> es ist sonst alles </w:t>
      </w:r>
      <w:proofErr w:type="spellStart"/>
      <w:r>
        <w:t>dencken</w:t>
      </w:r>
      <w:proofErr w:type="spellEnd"/>
      <w:r>
        <w:t xml:space="preserve"> verloren / das du hast / wenn du ein </w:t>
      </w:r>
      <w:proofErr w:type="spellStart"/>
      <w:r>
        <w:t>solchs</w:t>
      </w:r>
      <w:proofErr w:type="spellEnd"/>
      <w:r>
        <w:t xml:space="preserve"> </w:t>
      </w:r>
      <w:proofErr w:type="spellStart"/>
      <w:r>
        <w:t>gedechtnuß</w:t>
      </w:r>
      <w:proofErr w:type="spellEnd"/>
      <w:r>
        <w:t xml:space="preserve"> </w:t>
      </w:r>
      <w:proofErr w:type="spellStart"/>
      <w:r>
        <w:t>nitt</w:t>
      </w:r>
      <w:proofErr w:type="spellEnd"/>
      <w:r>
        <w:t xml:space="preserve"> hast. </w:t>
      </w:r>
    </w:p>
    <w:p w14:paraId="69F926CB" w14:textId="77777777" w:rsidR="003154BD" w:rsidRDefault="003154BD" w:rsidP="003154BD">
      <w:pPr>
        <w:pStyle w:val="StandardWeb"/>
      </w:pPr>
      <w:proofErr w:type="spellStart"/>
      <w:r>
        <w:t>Auß</w:t>
      </w:r>
      <w:proofErr w:type="spellEnd"/>
      <w:r>
        <w:t xml:space="preserve"> </w:t>
      </w:r>
      <w:proofErr w:type="spellStart"/>
      <w:r>
        <w:t>diser</w:t>
      </w:r>
      <w:proofErr w:type="spellEnd"/>
      <w:r>
        <w:t xml:space="preserve"> rede Christi </w:t>
      </w:r>
      <w:proofErr w:type="spellStart"/>
      <w:r>
        <w:t>volgt</w:t>
      </w:r>
      <w:proofErr w:type="spellEnd"/>
      <w:r>
        <w:t xml:space="preserve"> auch / das </w:t>
      </w:r>
      <w:proofErr w:type="spellStart"/>
      <w:r>
        <w:t>sy</w:t>
      </w:r>
      <w:proofErr w:type="spellEnd"/>
      <w:r>
        <w:t xml:space="preserve"> narren </w:t>
      </w:r>
      <w:proofErr w:type="spellStart"/>
      <w:r>
        <w:t>seynd</w:t>
      </w:r>
      <w:proofErr w:type="spellEnd"/>
      <w:r>
        <w:t xml:space="preserve"> / die des </w:t>
      </w:r>
      <w:proofErr w:type="spellStart"/>
      <w:r>
        <w:t>herren</w:t>
      </w:r>
      <w:proofErr w:type="spellEnd"/>
      <w:r>
        <w:t xml:space="preserve"> </w:t>
      </w:r>
      <w:proofErr w:type="spellStart"/>
      <w:r>
        <w:t>Nachtmal</w:t>
      </w:r>
      <w:proofErr w:type="spellEnd"/>
      <w:r>
        <w:t xml:space="preserve"> ein </w:t>
      </w:r>
      <w:proofErr w:type="spellStart"/>
      <w:r>
        <w:t>new</w:t>
      </w:r>
      <w:proofErr w:type="spellEnd"/>
      <w:r>
        <w:t xml:space="preserve"> </w:t>
      </w:r>
      <w:proofErr w:type="spellStart"/>
      <w:r>
        <w:t>testament</w:t>
      </w:r>
      <w:proofErr w:type="spellEnd"/>
      <w:r>
        <w:t xml:space="preserve"> nennen / sonderlich die </w:t>
      </w:r>
      <w:proofErr w:type="spellStart"/>
      <w:r>
        <w:t>jhene</w:t>
      </w:r>
      <w:proofErr w:type="spellEnd"/>
      <w:r>
        <w:t xml:space="preserve"> / die es </w:t>
      </w:r>
      <w:proofErr w:type="spellStart"/>
      <w:r>
        <w:t>drumb</w:t>
      </w:r>
      <w:proofErr w:type="spellEnd"/>
      <w:r>
        <w:t xml:space="preserve"> ein New Testament </w:t>
      </w:r>
      <w:proofErr w:type="spellStart"/>
      <w:r>
        <w:t>heyssen</w:t>
      </w:r>
      <w:proofErr w:type="spellEnd"/>
      <w:r>
        <w:t xml:space="preserve"> / das </w:t>
      </w:r>
      <w:proofErr w:type="spellStart"/>
      <w:r>
        <w:t>jn</w:t>
      </w:r>
      <w:proofErr w:type="spellEnd"/>
      <w:r>
        <w:t xml:space="preserve"> Christus in dem erdichten Sacrament / </w:t>
      </w:r>
      <w:proofErr w:type="spellStart"/>
      <w:r>
        <w:t>sünd</w:t>
      </w:r>
      <w:proofErr w:type="spellEnd"/>
      <w:r>
        <w:t xml:space="preserve"> </w:t>
      </w:r>
      <w:proofErr w:type="spellStart"/>
      <w:r>
        <w:t>vergebn</w:t>
      </w:r>
      <w:proofErr w:type="spellEnd"/>
      <w:r>
        <w:t xml:space="preserve"> soll / oder </w:t>
      </w:r>
      <w:proofErr w:type="spellStart"/>
      <w:r>
        <w:t>dz</w:t>
      </w:r>
      <w:proofErr w:type="spellEnd"/>
      <w:r>
        <w:t xml:space="preserve"> die kraft der </w:t>
      </w:r>
      <w:proofErr w:type="spellStart"/>
      <w:r>
        <w:t>vergebung</w:t>
      </w:r>
      <w:proofErr w:type="spellEnd"/>
      <w:r>
        <w:t xml:space="preserve"> im </w:t>
      </w:r>
      <w:proofErr w:type="spellStart"/>
      <w:r>
        <w:t>sacrament</w:t>
      </w:r>
      <w:proofErr w:type="spellEnd"/>
      <w:r>
        <w:t xml:space="preserve"> sey etc. Dann </w:t>
      </w:r>
      <w:proofErr w:type="spellStart"/>
      <w:r>
        <w:t>diser</w:t>
      </w:r>
      <w:proofErr w:type="spellEnd"/>
      <w:r>
        <w:t xml:space="preserve"> </w:t>
      </w:r>
      <w:proofErr w:type="spellStart"/>
      <w:r>
        <w:t>grund</w:t>
      </w:r>
      <w:proofErr w:type="spellEnd"/>
      <w:r>
        <w:t xml:space="preserve"> ist </w:t>
      </w:r>
      <w:proofErr w:type="spellStart"/>
      <w:r>
        <w:t>erdicht</w:t>
      </w:r>
      <w:proofErr w:type="spellEnd"/>
      <w:r>
        <w:t xml:space="preserve"> und erlogen / </w:t>
      </w:r>
      <w:proofErr w:type="spellStart"/>
      <w:r>
        <w:t>unnd</w:t>
      </w:r>
      <w:proofErr w:type="spellEnd"/>
      <w:r>
        <w:t xml:space="preserve"> wenn </w:t>
      </w:r>
      <w:proofErr w:type="spellStart"/>
      <w:r>
        <w:t>jn</w:t>
      </w:r>
      <w:proofErr w:type="spellEnd"/>
      <w:r>
        <w:t xml:space="preserve"> </w:t>
      </w:r>
      <w:proofErr w:type="spellStart"/>
      <w:r>
        <w:t>gleych</w:t>
      </w:r>
      <w:proofErr w:type="spellEnd"/>
      <w:r>
        <w:t xml:space="preserve"> ein Engel setzt. </w:t>
      </w:r>
    </w:p>
    <w:p w14:paraId="16523A53" w14:textId="77777777" w:rsidR="003154BD" w:rsidRDefault="003154BD" w:rsidP="003154BD">
      <w:pPr>
        <w:pStyle w:val="StandardWeb"/>
      </w:pPr>
      <w:r>
        <w:t xml:space="preserve">Vergebung der </w:t>
      </w:r>
      <w:proofErr w:type="spellStart"/>
      <w:r>
        <w:t>sünden</w:t>
      </w:r>
      <w:proofErr w:type="spellEnd"/>
      <w:r>
        <w:t xml:space="preserve"> ist am </w:t>
      </w:r>
      <w:proofErr w:type="spellStart"/>
      <w:r>
        <w:t>Creütz</w:t>
      </w:r>
      <w:proofErr w:type="spellEnd"/>
      <w:r>
        <w:t xml:space="preserve"> / Christus hat am </w:t>
      </w:r>
      <w:proofErr w:type="spellStart"/>
      <w:r>
        <w:t>holtz</w:t>
      </w:r>
      <w:proofErr w:type="spellEnd"/>
      <w:r>
        <w:t xml:space="preserve"> unsere </w:t>
      </w:r>
      <w:proofErr w:type="spellStart"/>
      <w:r>
        <w:t>sünd</w:t>
      </w:r>
      <w:proofErr w:type="spellEnd"/>
      <w:r>
        <w:t xml:space="preserve"> getragen / </w:t>
      </w:r>
      <w:proofErr w:type="spellStart"/>
      <w:r>
        <w:t>abgeweschen</w:t>
      </w:r>
      <w:proofErr w:type="spellEnd"/>
      <w:r>
        <w:t xml:space="preserve"> / und vergolten 1. Pet. 2. Esa. 53. Col. 1. Derhalben </w:t>
      </w:r>
      <w:proofErr w:type="spellStart"/>
      <w:r>
        <w:t>beliegen</w:t>
      </w:r>
      <w:proofErr w:type="spellEnd"/>
      <w:r>
        <w:t xml:space="preserve"> </w:t>
      </w:r>
      <w:proofErr w:type="spellStart"/>
      <w:r>
        <w:t>sy</w:t>
      </w:r>
      <w:proofErr w:type="spellEnd"/>
      <w:r>
        <w:t xml:space="preserve"> den </w:t>
      </w:r>
      <w:proofErr w:type="spellStart"/>
      <w:r>
        <w:t>gecreützigten</w:t>
      </w:r>
      <w:proofErr w:type="spellEnd"/>
      <w:r>
        <w:t xml:space="preserve"> Christum / die das </w:t>
      </w:r>
      <w:proofErr w:type="spellStart"/>
      <w:r>
        <w:t>nachtmal</w:t>
      </w:r>
      <w:proofErr w:type="spellEnd"/>
      <w:r>
        <w:t xml:space="preserve"> des </w:t>
      </w:r>
      <w:proofErr w:type="spellStart"/>
      <w:r>
        <w:t>herren</w:t>
      </w:r>
      <w:proofErr w:type="spellEnd"/>
      <w:r>
        <w:t xml:space="preserve"> ein </w:t>
      </w:r>
      <w:proofErr w:type="spellStart"/>
      <w:r>
        <w:t>new</w:t>
      </w:r>
      <w:proofErr w:type="spellEnd"/>
      <w:r>
        <w:t xml:space="preserve"> </w:t>
      </w:r>
      <w:proofErr w:type="spellStart"/>
      <w:r>
        <w:t>testament</w:t>
      </w:r>
      <w:proofErr w:type="spellEnd"/>
      <w:r>
        <w:t xml:space="preserve"> heissen </w:t>
      </w:r>
      <w:proofErr w:type="spellStart"/>
      <w:r>
        <w:t>umb</w:t>
      </w:r>
      <w:proofErr w:type="spellEnd"/>
      <w:r>
        <w:t xml:space="preserve"> </w:t>
      </w:r>
      <w:proofErr w:type="spellStart"/>
      <w:r>
        <w:t>vergebung</w:t>
      </w:r>
      <w:proofErr w:type="spellEnd"/>
      <w:r>
        <w:t xml:space="preserve"> willen der </w:t>
      </w:r>
      <w:proofErr w:type="spellStart"/>
      <w:r>
        <w:t>sünden</w:t>
      </w:r>
      <w:proofErr w:type="spellEnd"/>
      <w:r>
        <w:t xml:space="preserve"> / </w:t>
      </w:r>
      <w:proofErr w:type="spellStart"/>
      <w:r>
        <w:t>unn</w:t>
      </w:r>
      <w:proofErr w:type="spellEnd"/>
      <w:r>
        <w:t xml:space="preserve"> </w:t>
      </w:r>
      <w:proofErr w:type="spellStart"/>
      <w:r>
        <w:t>sy</w:t>
      </w:r>
      <w:proofErr w:type="spellEnd"/>
      <w:r>
        <w:t xml:space="preserve"> zerbrechen die kraft des </w:t>
      </w:r>
      <w:proofErr w:type="spellStart"/>
      <w:r>
        <w:t>Creützes</w:t>
      </w:r>
      <w:proofErr w:type="spellEnd"/>
      <w:r>
        <w:t xml:space="preserve"> Christi / an </w:t>
      </w:r>
      <w:proofErr w:type="spellStart"/>
      <w:r>
        <w:t>woelchem</w:t>
      </w:r>
      <w:proofErr w:type="spellEnd"/>
      <w:r>
        <w:t xml:space="preserve"> allein / und </w:t>
      </w:r>
      <w:proofErr w:type="spellStart"/>
      <w:r>
        <w:t>gnugsam</w:t>
      </w:r>
      <w:proofErr w:type="spellEnd"/>
      <w:r>
        <w:t xml:space="preserve"> </w:t>
      </w:r>
      <w:proofErr w:type="spellStart"/>
      <w:r>
        <w:t>vergebung</w:t>
      </w:r>
      <w:proofErr w:type="spellEnd"/>
      <w:r>
        <w:t xml:space="preserve"> ist aller </w:t>
      </w:r>
      <w:proofErr w:type="spellStart"/>
      <w:r>
        <w:t>sünden</w:t>
      </w:r>
      <w:proofErr w:type="spellEnd"/>
      <w:r>
        <w:t xml:space="preserve"> / </w:t>
      </w:r>
      <w:proofErr w:type="spellStart"/>
      <w:r>
        <w:t>Dises</w:t>
      </w:r>
      <w:proofErr w:type="spellEnd"/>
      <w:r>
        <w:t xml:space="preserve"> </w:t>
      </w:r>
      <w:proofErr w:type="spellStart"/>
      <w:r>
        <w:t>irrtumbs</w:t>
      </w:r>
      <w:proofErr w:type="spellEnd"/>
      <w:r>
        <w:t xml:space="preserve"> aber ist der Luther ein </w:t>
      </w:r>
      <w:proofErr w:type="spellStart"/>
      <w:r>
        <w:t>meyster</w:t>
      </w:r>
      <w:proofErr w:type="spellEnd"/>
      <w:r>
        <w:t xml:space="preserve"> / </w:t>
      </w:r>
      <w:proofErr w:type="spellStart"/>
      <w:r>
        <w:t>woelcher</w:t>
      </w:r>
      <w:proofErr w:type="spellEnd"/>
      <w:r>
        <w:t xml:space="preserve"> auch </w:t>
      </w:r>
      <w:proofErr w:type="spellStart"/>
      <w:r>
        <w:t>vil</w:t>
      </w:r>
      <w:proofErr w:type="spellEnd"/>
      <w:r>
        <w:t xml:space="preserve"> </w:t>
      </w:r>
      <w:proofErr w:type="spellStart"/>
      <w:r>
        <w:t>lewt</w:t>
      </w:r>
      <w:proofErr w:type="spellEnd"/>
      <w:r>
        <w:t xml:space="preserve"> </w:t>
      </w:r>
      <w:proofErr w:type="spellStart"/>
      <w:r>
        <w:t>beschedigt</w:t>
      </w:r>
      <w:proofErr w:type="spellEnd"/>
      <w:r>
        <w:t xml:space="preserve"> / </w:t>
      </w:r>
      <w:proofErr w:type="spellStart"/>
      <w:r>
        <w:t>unnd</w:t>
      </w:r>
      <w:proofErr w:type="spellEnd"/>
      <w:r>
        <w:t xml:space="preserve"> das </w:t>
      </w:r>
      <w:proofErr w:type="spellStart"/>
      <w:r>
        <w:t>leyden</w:t>
      </w:r>
      <w:proofErr w:type="spellEnd"/>
      <w:r>
        <w:t xml:space="preserve"> oder den todt Christi / </w:t>
      </w:r>
      <w:proofErr w:type="spellStart"/>
      <w:r>
        <w:t>unnd</w:t>
      </w:r>
      <w:proofErr w:type="spellEnd"/>
      <w:r>
        <w:t xml:space="preserve"> die helft / oder den halben </w:t>
      </w:r>
      <w:proofErr w:type="spellStart"/>
      <w:r>
        <w:t>teyl</w:t>
      </w:r>
      <w:proofErr w:type="spellEnd"/>
      <w:r>
        <w:t xml:space="preserve"> </w:t>
      </w:r>
      <w:proofErr w:type="spellStart"/>
      <w:r>
        <w:t>fruchtloß</w:t>
      </w:r>
      <w:proofErr w:type="spellEnd"/>
      <w:r>
        <w:t xml:space="preserve"> macht. </w:t>
      </w:r>
    </w:p>
    <w:p w14:paraId="6B94504D" w14:textId="77777777" w:rsidR="003154BD" w:rsidRDefault="003154BD" w:rsidP="003154BD">
      <w:pPr>
        <w:pStyle w:val="StandardWeb"/>
      </w:pPr>
      <w:r>
        <w:t xml:space="preserve">Damit aber Luther </w:t>
      </w:r>
      <w:proofErr w:type="spellStart"/>
      <w:r>
        <w:t>seyner</w:t>
      </w:r>
      <w:proofErr w:type="spellEnd"/>
      <w:r>
        <w:t xml:space="preserve"> leere / ein </w:t>
      </w:r>
      <w:proofErr w:type="spellStart"/>
      <w:r>
        <w:t>farb</w:t>
      </w:r>
      <w:proofErr w:type="spellEnd"/>
      <w:r>
        <w:t xml:space="preserve"> </w:t>
      </w:r>
      <w:proofErr w:type="spellStart"/>
      <w:r>
        <w:t>anstreycht</w:t>
      </w:r>
      <w:proofErr w:type="spellEnd"/>
      <w:r>
        <w:t xml:space="preserve"> / </w:t>
      </w:r>
      <w:proofErr w:type="spellStart"/>
      <w:r>
        <w:t>unnd</w:t>
      </w:r>
      <w:proofErr w:type="spellEnd"/>
      <w:r>
        <w:t xml:space="preserve"> nicht gesehen </w:t>
      </w:r>
      <w:proofErr w:type="spellStart"/>
      <w:r>
        <w:t>werd</w:t>
      </w:r>
      <w:proofErr w:type="spellEnd"/>
      <w:r>
        <w:t xml:space="preserve"> / das er thun / was er thut / spricht er / Der Kelch ist ein </w:t>
      </w:r>
      <w:proofErr w:type="spellStart"/>
      <w:r>
        <w:t>new</w:t>
      </w:r>
      <w:proofErr w:type="spellEnd"/>
      <w:r>
        <w:t xml:space="preserve"> </w:t>
      </w:r>
      <w:proofErr w:type="spellStart"/>
      <w:r>
        <w:t>testament</w:t>
      </w:r>
      <w:proofErr w:type="spellEnd"/>
      <w:r>
        <w:t xml:space="preserve"> / </w:t>
      </w:r>
      <w:proofErr w:type="spellStart"/>
      <w:r>
        <w:t>umb</w:t>
      </w:r>
      <w:proofErr w:type="spellEnd"/>
      <w:r>
        <w:t xml:space="preserve"> </w:t>
      </w:r>
      <w:proofErr w:type="spellStart"/>
      <w:r>
        <w:t>vergebung</w:t>
      </w:r>
      <w:proofErr w:type="spellEnd"/>
      <w:r>
        <w:t xml:space="preserve"> willen der </w:t>
      </w:r>
      <w:proofErr w:type="spellStart"/>
      <w:r>
        <w:t>sünden</w:t>
      </w:r>
      <w:proofErr w:type="spellEnd"/>
      <w:r>
        <w:t xml:space="preserve"> / denn die </w:t>
      </w:r>
      <w:proofErr w:type="spellStart"/>
      <w:r>
        <w:t>vergebung</w:t>
      </w:r>
      <w:proofErr w:type="spellEnd"/>
      <w:r>
        <w:t xml:space="preserve"> ist </w:t>
      </w:r>
      <w:proofErr w:type="spellStart"/>
      <w:r>
        <w:t>drinn</w:t>
      </w:r>
      <w:proofErr w:type="spellEnd"/>
      <w:r>
        <w:t xml:space="preserve"> </w:t>
      </w:r>
      <w:proofErr w:type="spellStart"/>
      <w:r>
        <w:t>bescheyden</w:t>
      </w:r>
      <w:proofErr w:type="spellEnd"/>
      <w:r>
        <w:t xml:space="preserve">. </w:t>
      </w:r>
    </w:p>
    <w:p w14:paraId="33D9851F" w14:textId="77777777" w:rsidR="003154BD" w:rsidRDefault="003154BD" w:rsidP="003154BD">
      <w:pPr>
        <w:pStyle w:val="StandardWeb"/>
      </w:pPr>
      <w:r>
        <w:t xml:space="preserve">Das ist ein </w:t>
      </w:r>
      <w:proofErr w:type="spellStart"/>
      <w:r>
        <w:t>farb</w:t>
      </w:r>
      <w:proofErr w:type="spellEnd"/>
      <w:r>
        <w:t xml:space="preserve"> </w:t>
      </w:r>
      <w:proofErr w:type="spellStart"/>
      <w:r>
        <w:t>unnd</w:t>
      </w:r>
      <w:proofErr w:type="spellEnd"/>
      <w:r>
        <w:t xml:space="preserve"> ein </w:t>
      </w:r>
      <w:proofErr w:type="spellStart"/>
      <w:r>
        <w:t>schrifftloser</w:t>
      </w:r>
      <w:proofErr w:type="spellEnd"/>
      <w:r>
        <w:t xml:space="preserve"> </w:t>
      </w:r>
      <w:proofErr w:type="spellStart"/>
      <w:r>
        <w:t>deckel</w:t>
      </w:r>
      <w:proofErr w:type="spellEnd"/>
      <w:r>
        <w:t xml:space="preserve"> / Ists aber </w:t>
      </w:r>
      <w:proofErr w:type="spellStart"/>
      <w:r>
        <w:t>nit</w:t>
      </w:r>
      <w:proofErr w:type="spellEnd"/>
      <w:r>
        <w:t xml:space="preserve"> ein </w:t>
      </w:r>
      <w:proofErr w:type="spellStart"/>
      <w:r>
        <w:t>schoene</w:t>
      </w:r>
      <w:proofErr w:type="spellEnd"/>
      <w:r>
        <w:t xml:space="preserve"> </w:t>
      </w:r>
      <w:proofErr w:type="spellStart"/>
      <w:r>
        <w:t>farb</w:t>
      </w:r>
      <w:proofErr w:type="spellEnd"/>
      <w:r>
        <w:t xml:space="preserve">? </w:t>
      </w:r>
      <w:proofErr w:type="spellStart"/>
      <w:r>
        <w:t>gleysset</w:t>
      </w:r>
      <w:proofErr w:type="spellEnd"/>
      <w:r>
        <w:t xml:space="preserve"> </w:t>
      </w:r>
      <w:proofErr w:type="spellStart"/>
      <w:r>
        <w:t>sy</w:t>
      </w:r>
      <w:proofErr w:type="spellEnd"/>
      <w:r>
        <w:t xml:space="preserve"> nicht </w:t>
      </w:r>
      <w:proofErr w:type="spellStart"/>
      <w:r>
        <w:t>wol</w:t>
      </w:r>
      <w:proofErr w:type="spellEnd"/>
      <w:r>
        <w:t xml:space="preserve">? </w:t>
      </w:r>
      <w:proofErr w:type="spellStart"/>
      <w:r>
        <w:t>Hett</w:t>
      </w:r>
      <w:proofErr w:type="spellEnd"/>
      <w:r>
        <w:t xml:space="preserve"> Luther </w:t>
      </w:r>
      <w:proofErr w:type="spellStart"/>
      <w:r>
        <w:t>schrifft</w:t>
      </w:r>
      <w:proofErr w:type="spellEnd"/>
      <w:r>
        <w:t xml:space="preserve"> </w:t>
      </w:r>
      <w:proofErr w:type="spellStart"/>
      <w:r>
        <w:t>drauff</w:t>
      </w:r>
      <w:proofErr w:type="spellEnd"/>
      <w:r>
        <w:t xml:space="preserve"> gesetzt / wer </w:t>
      </w:r>
      <w:proofErr w:type="spellStart"/>
      <w:r>
        <w:t>kündt</w:t>
      </w:r>
      <w:proofErr w:type="spellEnd"/>
      <w:r>
        <w:t xml:space="preserve"> </w:t>
      </w:r>
      <w:proofErr w:type="spellStart"/>
      <w:r>
        <w:t>jm</w:t>
      </w:r>
      <w:proofErr w:type="spellEnd"/>
      <w:r>
        <w:t xml:space="preserve"> nicht glauben? Muß aber dann Luther </w:t>
      </w:r>
      <w:proofErr w:type="spellStart"/>
      <w:r>
        <w:t>ye</w:t>
      </w:r>
      <w:proofErr w:type="spellEnd"/>
      <w:r>
        <w:t xml:space="preserve"> die narren am Affenstrick </w:t>
      </w:r>
      <w:proofErr w:type="spellStart"/>
      <w:r>
        <w:t>füren</w:t>
      </w:r>
      <w:proofErr w:type="spellEnd"/>
      <w:r>
        <w:t xml:space="preserve">? Oder ist </w:t>
      </w:r>
      <w:proofErr w:type="spellStart"/>
      <w:r>
        <w:t>dise</w:t>
      </w:r>
      <w:proofErr w:type="spellEnd"/>
      <w:r>
        <w:t xml:space="preserve"> </w:t>
      </w:r>
      <w:proofErr w:type="spellStart"/>
      <w:r>
        <w:t>lesterung</w:t>
      </w:r>
      <w:proofErr w:type="spellEnd"/>
      <w:r>
        <w:t xml:space="preserve"> des </w:t>
      </w:r>
      <w:proofErr w:type="spellStart"/>
      <w:r>
        <w:t>bluts</w:t>
      </w:r>
      <w:proofErr w:type="spellEnd"/>
      <w:r>
        <w:t xml:space="preserve"> / des </w:t>
      </w:r>
      <w:proofErr w:type="spellStart"/>
      <w:r>
        <w:t>Creütz</w:t>
      </w:r>
      <w:proofErr w:type="spellEnd"/>
      <w:r>
        <w:t xml:space="preserve"> / aller der </w:t>
      </w:r>
      <w:proofErr w:type="spellStart"/>
      <w:r>
        <w:t>menschen</w:t>
      </w:r>
      <w:proofErr w:type="spellEnd"/>
      <w:r>
        <w:t xml:space="preserve"> / </w:t>
      </w:r>
      <w:proofErr w:type="spellStart"/>
      <w:r>
        <w:t>unnd</w:t>
      </w:r>
      <w:proofErr w:type="spellEnd"/>
      <w:r>
        <w:t xml:space="preserve"> nicht auch Gottes? </w:t>
      </w:r>
      <w:proofErr w:type="spellStart"/>
      <w:r>
        <w:t>hetten</w:t>
      </w:r>
      <w:proofErr w:type="spellEnd"/>
      <w:r>
        <w:t xml:space="preserve"> wir die rede des </w:t>
      </w:r>
      <w:proofErr w:type="spellStart"/>
      <w:r>
        <w:t>herren</w:t>
      </w:r>
      <w:proofErr w:type="spellEnd"/>
      <w:r>
        <w:t xml:space="preserve"> / nicht vom blutt des </w:t>
      </w:r>
      <w:proofErr w:type="spellStart"/>
      <w:r>
        <w:t>Newen</w:t>
      </w:r>
      <w:proofErr w:type="spellEnd"/>
      <w:r>
        <w:t xml:space="preserve"> Testaments / was </w:t>
      </w:r>
      <w:proofErr w:type="spellStart"/>
      <w:r>
        <w:t>woellten</w:t>
      </w:r>
      <w:proofErr w:type="spellEnd"/>
      <w:r>
        <w:t xml:space="preserve"> wir </w:t>
      </w:r>
      <w:proofErr w:type="spellStart"/>
      <w:r>
        <w:t>dargegen</w:t>
      </w:r>
      <w:proofErr w:type="spellEnd"/>
      <w:r>
        <w:t xml:space="preserve"> setzen? Wie gut </w:t>
      </w:r>
      <w:proofErr w:type="spellStart"/>
      <w:r>
        <w:t>hets</w:t>
      </w:r>
      <w:proofErr w:type="spellEnd"/>
      <w:r>
        <w:t xml:space="preserve"> der Luther? was </w:t>
      </w:r>
      <w:proofErr w:type="spellStart"/>
      <w:r>
        <w:t>mueßt</w:t>
      </w:r>
      <w:proofErr w:type="spellEnd"/>
      <w:r>
        <w:t xml:space="preserve"> ich </w:t>
      </w:r>
      <w:proofErr w:type="spellStart"/>
      <w:r>
        <w:t>hoeren</w:t>
      </w:r>
      <w:proofErr w:type="spellEnd"/>
      <w:r>
        <w:t xml:space="preserve">? </w:t>
      </w:r>
    </w:p>
    <w:p w14:paraId="3AD4C683" w14:textId="77777777" w:rsidR="003154BD" w:rsidRDefault="003154BD" w:rsidP="003154BD">
      <w:pPr>
        <w:pStyle w:val="StandardWeb"/>
      </w:pPr>
      <w:r>
        <w:t xml:space="preserve">Aber </w:t>
      </w:r>
      <w:proofErr w:type="spellStart"/>
      <w:r>
        <w:t>got</w:t>
      </w:r>
      <w:proofErr w:type="spellEnd"/>
      <w:r>
        <w:t xml:space="preserve"> lob / wir haben des </w:t>
      </w:r>
      <w:proofErr w:type="spellStart"/>
      <w:r>
        <w:t>herren</w:t>
      </w:r>
      <w:proofErr w:type="spellEnd"/>
      <w:r>
        <w:t xml:space="preserve"> </w:t>
      </w:r>
      <w:proofErr w:type="spellStart"/>
      <w:r>
        <w:t>wort</w:t>
      </w:r>
      <w:proofErr w:type="spellEnd"/>
      <w:r>
        <w:t xml:space="preserve"> / das hell </w:t>
      </w:r>
      <w:proofErr w:type="spellStart"/>
      <w:r>
        <w:t>unn</w:t>
      </w:r>
      <w:proofErr w:type="spellEnd"/>
      <w:r>
        <w:t xml:space="preserve"> </w:t>
      </w:r>
      <w:proofErr w:type="spellStart"/>
      <w:r>
        <w:t>liecht</w:t>
      </w:r>
      <w:proofErr w:type="spellEnd"/>
      <w:r>
        <w:t xml:space="preserve"> </w:t>
      </w:r>
      <w:proofErr w:type="spellStart"/>
      <w:r>
        <w:t>unn</w:t>
      </w:r>
      <w:proofErr w:type="spellEnd"/>
      <w:r>
        <w:t xml:space="preserve"> </w:t>
      </w:r>
      <w:proofErr w:type="spellStart"/>
      <w:r>
        <w:t>mechtig</w:t>
      </w:r>
      <w:proofErr w:type="spellEnd"/>
      <w:r>
        <w:t xml:space="preserve"> ist / </w:t>
      </w:r>
      <w:proofErr w:type="spellStart"/>
      <w:r>
        <w:t>disen</w:t>
      </w:r>
      <w:proofErr w:type="spellEnd"/>
      <w:r>
        <w:t xml:space="preserve"> </w:t>
      </w:r>
      <w:proofErr w:type="spellStart"/>
      <w:r>
        <w:t>mantel</w:t>
      </w:r>
      <w:proofErr w:type="spellEnd"/>
      <w:r>
        <w:t xml:space="preserve"> auf zu decken / </w:t>
      </w:r>
      <w:proofErr w:type="spellStart"/>
      <w:r>
        <w:t>unn</w:t>
      </w:r>
      <w:proofErr w:type="spellEnd"/>
      <w:r>
        <w:t xml:space="preserve"> den </w:t>
      </w:r>
      <w:proofErr w:type="spellStart"/>
      <w:r>
        <w:t>versprecher</w:t>
      </w:r>
      <w:proofErr w:type="spellEnd"/>
      <w:r>
        <w:t xml:space="preserve"> des </w:t>
      </w:r>
      <w:proofErr w:type="spellStart"/>
      <w:r>
        <w:t>Creützes</w:t>
      </w:r>
      <w:proofErr w:type="spellEnd"/>
      <w:r>
        <w:t xml:space="preserve"> Christi offenbar </w:t>
      </w:r>
      <w:proofErr w:type="spellStart"/>
      <w:r>
        <w:t>anzuzeygen</w:t>
      </w:r>
      <w:proofErr w:type="spellEnd"/>
      <w:r>
        <w:t xml:space="preserve"> / Denn Christus spricht also / der Kelch das New </w:t>
      </w:r>
      <w:proofErr w:type="spellStart"/>
      <w:r>
        <w:t>testament</w:t>
      </w:r>
      <w:proofErr w:type="spellEnd"/>
      <w:r>
        <w:t xml:space="preserve"> in meinem blutt </w:t>
      </w:r>
      <w:proofErr w:type="spellStart"/>
      <w:r>
        <w:t>woelches</w:t>
      </w:r>
      <w:proofErr w:type="spellEnd"/>
      <w:r>
        <w:t xml:space="preserve"> vergossen </w:t>
      </w:r>
      <w:proofErr w:type="spellStart"/>
      <w:r>
        <w:t>wirt</w:t>
      </w:r>
      <w:proofErr w:type="spellEnd"/>
      <w:r>
        <w:t xml:space="preserve"> für </w:t>
      </w:r>
      <w:proofErr w:type="spellStart"/>
      <w:r>
        <w:t>vil</w:t>
      </w:r>
      <w:proofErr w:type="spellEnd"/>
      <w:r>
        <w:t xml:space="preserve"> etc. Her da klingen dir </w:t>
      </w:r>
      <w:proofErr w:type="spellStart"/>
      <w:r>
        <w:t>nit</w:t>
      </w:r>
      <w:proofErr w:type="spellEnd"/>
      <w:r>
        <w:t xml:space="preserve"> </w:t>
      </w:r>
      <w:proofErr w:type="spellStart"/>
      <w:r>
        <w:t>bayde</w:t>
      </w:r>
      <w:proofErr w:type="spellEnd"/>
      <w:r>
        <w:t xml:space="preserve"> </w:t>
      </w:r>
      <w:proofErr w:type="spellStart"/>
      <w:r>
        <w:t>oren</w:t>
      </w:r>
      <w:proofErr w:type="spellEnd"/>
      <w:r>
        <w:t xml:space="preserve">? ey wie </w:t>
      </w:r>
      <w:proofErr w:type="spellStart"/>
      <w:r>
        <w:t>ssausen</w:t>
      </w:r>
      <w:proofErr w:type="spellEnd"/>
      <w:r>
        <w:t xml:space="preserve"> </w:t>
      </w:r>
      <w:proofErr w:type="spellStart"/>
      <w:r>
        <w:t>sy</w:t>
      </w:r>
      <w:proofErr w:type="spellEnd"/>
      <w:r>
        <w:t xml:space="preserve">? Ich </w:t>
      </w:r>
      <w:proofErr w:type="spellStart"/>
      <w:r>
        <w:t>meyn</w:t>
      </w:r>
      <w:proofErr w:type="spellEnd"/>
      <w:r>
        <w:t xml:space="preserve"> </w:t>
      </w:r>
      <w:proofErr w:type="spellStart"/>
      <w:r>
        <w:t>diser</w:t>
      </w:r>
      <w:proofErr w:type="spellEnd"/>
      <w:r>
        <w:t xml:space="preserve"> </w:t>
      </w:r>
      <w:proofErr w:type="spellStart"/>
      <w:r>
        <w:t>spruch</w:t>
      </w:r>
      <w:proofErr w:type="spellEnd"/>
      <w:r>
        <w:t xml:space="preserve"> </w:t>
      </w:r>
      <w:proofErr w:type="spellStart"/>
      <w:r>
        <w:t>zerbrech</w:t>
      </w:r>
      <w:proofErr w:type="spellEnd"/>
      <w:r>
        <w:t xml:space="preserve"> dem Luther seinen </w:t>
      </w:r>
      <w:proofErr w:type="spellStart"/>
      <w:r>
        <w:t>fund</w:t>
      </w:r>
      <w:proofErr w:type="spellEnd"/>
      <w:r>
        <w:t xml:space="preserve">? Nit? wenn denn? </w:t>
      </w:r>
      <w:proofErr w:type="spellStart"/>
      <w:r>
        <w:t>warumb</w:t>
      </w:r>
      <w:proofErr w:type="spellEnd"/>
      <w:r>
        <w:t xml:space="preserve"> hat Christus </w:t>
      </w:r>
      <w:proofErr w:type="spellStart"/>
      <w:r>
        <w:t>nit</w:t>
      </w:r>
      <w:proofErr w:type="spellEnd"/>
      <w:r>
        <w:t xml:space="preserve"> gesagt / der Kelch das New </w:t>
      </w:r>
      <w:proofErr w:type="spellStart"/>
      <w:r>
        <w:t>testament</w:t>
      </w:r>
      <w:proofErr w:type="spellEnd"/>
      <w:r>
        <w:t xml:space="preserve"> in meinem </w:t>
      </w:r>
      <w:proofErr w:type="spellStart"/>
      <w:r>
        <w:t>blut</w:t>
      </w:r>
      <w:proofErr w:type="spellEnd"/>
      <w:r>
        <w:t xml:space="preserve"> / </w:t>
      </w:r>
      <w:proofErr w:type="spellStart"/>
      <w:r>
        <w:t>inn</w:t>
      </w:r>
      <w:proofErr w:type="spellEnd"/>
      <w:r>
        <w:t xml:space="preserve"> </w:t>
      </w:r>
      <w:proofErr w:type="spellStart"/>
      <w:r>
        <w:t>woelchem</w:t>
      </w:r>
      <w:proofErr w:type="spellEnd"/>
      <w:r>
        <w:t xml:space="preserve"> die </w:t>
      </w:r>
      <w:proofErr w:type="spellStart"/>
      <w:r>
        <w:t>vergebung</w:t>
      </w:r>
      <w:proofErr w:type="spellEnd"/>
      <w:r>
        <w:t xml:space="preserve"> der </w:t>
      </w:r>
      <w:proofErr w:type="spellStart"/>
      <w:r>
        <w:t>sünden</w:t>
      </w:r>
      <w:proofErr w:type="spellEnd"/>
      <w:r>
        <w:t xml:space="preserve"> </w:t>
      </w:r>
      <w:proofErr w:type="spellStart"/>
      <w:r>
        <w:t>bescheyden</w:t>
      </w:r>
      <w:proofErr w:type="spellEnd"/>
      <w:r>
        <w:t xml:space="preserve"> ist? </w:t>
      </w:r>
      <w:proofErr w:type="spellStart"/>
      <w:r>
        <w:t>Antwurt</w:t>
      </w:r>
      <w:proofErr w:type="spellEnd"/>
      <w:r>
        <w:t xml:space="preserve"> </w:t>
      </w:r>
      <w:proofErr w:type="spellStart"/>
      <w:r>
        <w:t>mer</w:t>
      </w:r>
      <w:proofErr w:type="spellEnd"/>
      <w:r>
        <w:t xml:space="preserve">: ists gnug das </w:t>
      </w:r>
      <w:proofErr w:type="spellStart"/>
      <w:r>
        <w:t>drumb</w:t>
      </w:r>
      <w:proofErr w:type="spellEnd"/>
      <w:r>
        <w:t xml:space="preserve"> der Kelch ein </w:t>
      </w:r>
      <w:proofErr w:type="spellStart"/>
      <w:r>
        <w:t>new</w:t>
      </w:r>
      <w:proofErr w:type="spellEnd"/>
      <w:r>
        <w:t xml:space="preserve"> </w:t>
      </w:r>
      <w:proofErr w:type="spellStart"/>
      <w:r>
        <w:t>testament</w:t>
      </w:r>
      <w:proofErr w:type="spellEnd"/>
      <w:r>
        <w:t xml:space="preserve"> ist / das die </w:t>
      </w:r>
      <w:proofErr w:type="spellStart"/>
      <w:r>
        <w:t>vergebung</w:t>
      </w:r>
      <w:proofErr w:type="spellEnd"/>
      <w:r>
        <w:t xml:space="preserve"> drinnen ist </w:t>
      </w:r>
      <w:proofErr w:type="spellStart"/>
      <w:r>
        <w:t>bescheyden</w:t>
      </w:r>
      <w:proofErr w:type="spellEnd"/>
      <w:r>
        <w:t xml:space="preserve"> (das noch </w:t>
      </w:r>
      <w:proofErr w:type="spellStart"/>
      <w:r>
        <w:t>unerweyßt</w:t>
      </w:r>
      <w:proofErr w:type="spellEnd"/>
      <w:r>
        <w:t xml:space="preserve"> ist) </w:t>
      </w:r>
      <w:proofErr w:type="spellStart"/>
      <w:r>
        <w:t>Warumb</w:t>
      </w:r>
      <w:proofErr w:type="spellEnd"/>
      <w:r>
        <w:t xml:space="preserve"> spricht dann Christus / das blutt das vergossen </w:t>
      </w:r>
      <w:proofErr w:type="spellStart"/>
      <w:r>
        <w:t>wirdt</w:t>
      </w:r>
      <w:proofErr w:type="spellEnd"/>
      <w:r>
        <w:t xml:space="preserve">? und nicht </w:t>
      </w:r>
      <w:proofErr w:type="spellStart"/>
      <w:r>
        <w:t>umb</w:t>
      </w:r>
      <w:proofErr w:type="spellEnd"/>
      <w:r>
        <w:t xml:space="preserve"> sonst / </w:t>
      </w:r>
      <w:proofErr w:type="spellStart"/>
      <w:r>
        <w:t>sonder</w:t>
      </w:r>
      <w:proofErr w:type="spellEnd"/>
      <w:r>
        <w:t xml:space="preserve"> für uns / in </w:t>
      </w:r>
      <w:proofErr w:type="spellStart"/>
      <w:r>
        <w:t>vergebung</w:t>
      </w:r>
      <w:proofErr w:type="spellEnd"/>
      <w:r>
        <w:t xml:space="preserve"> der </w:t>
      </w:r>
      <w:proofErr w:type="spellStart"/>
      <w:r>
        <w:t>sünden</w:t>
      </w:r>
      <w:proofErr w:type="spellEnd"/>
      <w:r>
        <w:t xml:space="preserve"> vergossen </w:t>
      </w:r>
      <w:proofErr w:type="spellStart"/>
      <w:r>
        <w:t>wirdt</w:t>
      </w:r>
      <w:proofErr w:type="spellEnd"/>
      <w:r>
        <w:t xml:space="preserve">? </w:t>
      </w:r>
    </w:p>
    <w:p w14:paraId="0FD057AD" w14:textId="77777777" w:rsidR="003154BD" w:rsidRDefault="003154BD" w:rsidP="003154BD">
      <w:pPr>
        <w:pStyle w:val="StandardWeb"/>
      </w:pPr>
      <w:r>
        <w:t xml:space="preserve">Ist aber das war / das der Kelch ein New </w:t>
      </w:r>
      <w:proofErr w:type="spellStart"/>
      <w:r>
        <w:t>testament</w:t>
      </w:r>
      <w:proofErr w:type="spellEnd"/>
      <w:r>
        <w:t xml:space="preserve"> ist / in dem </w:t>
      </w:r>
      <w:proofErr w:type="spellStart"/>
      <w:r>
        <w:t>blut</w:t>
      </w:r>
      <w:proofErr w:type="spellEnd"/>
      <w:r>
        <w:t xml:space="preserve"> das vergossen ist für uns </w:t>
      </w:r>
      <w:proofErr w:type="spellStart"/>
      <w:r>
        <w:t>inn</w:t>
      </w:r>
      <w:proofErr w:type="spellEnd"/>
      <w:r>
        <w:t xml:space="preserve"> </w:t>
      </w:r>
      <w:proofErr w:type="spellStart"/>
      <w:r>
        <w:t>vergebung</w:t>
      </w:r>
      <w:proofErr w:type="spellEnd"/>
      <w:r>
        <w:t xml:space="preserve"> / So ist das ander erlogen / das der Kelch ein </w:t>
      </w:r>
      <w:proofErr w:type="spellStart"/>
      <w:r>
        <w:t>new</w:t>
      </w:r>
      <w:proofErr w:type="spellEnd"/>
      <w:r>
        <w:t xml:space="preserve"> </w:t>
      </w:r>
      <w:proofErr w:type="spellStart"/>
      <w:r>
        <w:t>testament</w:t>
      </w:r>
      <w:proofErr w:type="spellEnd"/>
      <w:r>
        <w:t xml:space="preserve"> sey / </w:t>
      </w:r>
      <w:proofErr w:type="spellStart"/>
      <w:r>
        <w:t>umm</w:t>
      </w:r>
      <w:proofErr w:type="spellEnd"/>
      <w:r>
        <w:t xml:space="preserve"> der </w:t>
      </w:r>
      <w:proofErr w:type="spellStart"/>
      <w:r>
        <w:t>bescheydung</w:t>
      </w:r>
      <w:proofErr w:type="spellEnd"/>
      <w:r>
        <w:t xml:space="preserve"> willen der </w:t>
      </w:r>
      <w:proofErr w:type="spellStart"/>
      <w:r>
        <w:t>sünden</w:t>
      </w:r>
      <w:proofErr w:type="spellEnd"/>
      <w:r>
        <w:t xml:space="preserve"> / Denn die </w:t>
      </w:r>
      <w:proofErr w:type="spellStart"/>
      <w:r>
        <w:t>bescheydung</w:t>
      </w:r>
      <w:proofErr w:type="spellEnd"/>
      <w:r>
        <w:t xml:space="preserve"> ist </w:t>
      </w:r>
      <w:proofErr w:type="spellStart"/>
      <w:r>
        <w:t>krafftloß</w:t>
      </w:r>
      <w:proofErr w:type="spellEnd"/>
      <w:r>
        <w:t xml:space="preserve"> / </w:t>
      </w:r>
      <w:proofErr w:type="spellStart"/>
      <w:r>
        <w:t>unnd</w:t>
      </w:r>
      <w:proofErr w:type="spellEnd"/>
      <w:r>
        <w:t xml:space="preserve"> kein Testament / Aber die </w:t>
      </w:r>
      <w:proofErr w:type="spellStart"/>
      <w:r>
        <w:t>vergiessung</w:t>
      </w:r>
      <w:proofErr w:type="spellEnd"/>
      <w:r>
        <w:t xml:space="preserve"> ist </w:t>
      </w:r>
      <w:proofErr w:type="spellStart"/>
      <w:r>
        <w:t>krefftig</w:t>
      </w:r>
      <w:proofErr w:type="spellEnd"/>
      <w:r>
        <w:t xml:space="preserve"> / </w:t>
      </w:r>
      <w:proofErr w:type="spellStart"/>
      <w:r>
        <w:t>testamentlich</w:t>
      </w:r>
      <w:proofErr w:type="spellEnd"/>
      <w:r>
        <w:t xml:space="preserve"> / und befestiget / Will </w:t>
      </w:r>
      <w:proofErr w:type="spellStart"/>
      <w:r>
        <w:t>nut</w:t>
      </w:r>
      <w:proofErr w:type="spellEnd"/>
      <w:r>
        <w:t xml:space="preserve"> Luther / </w:t>
      </w:r>
      <w:proofErr w:type="spellStart"/>
      <w:r>
        <w:t>auff</w:t>
      </w:r>
      <w:proofErr w:type="spellEnd"/>
      <w:r>
        <w:t xml:space="preserve"> </w:t>
      </w:r>
      <w:proofErr w:type="spellStart"/>
      <w:r>
        <w:t>seyner</w:t>
      </w:r>
      <w:proofErr w:type="spellEnd"/>
      <w:r>
        <w:t xml:space="preserve"> </w:t>
      </w:r>
      <w:proofErr w:type="spellStart"/>
      <w:r>
        <w:t>schrifft</w:t>
      </w:r>
      <w:proofErr w:type="spellEnd"/>
      <w:r>
        <w:t xml:space="preserve"> beharren / und halten / das Christus durch sein vergossen </w:t>
      </w:r>
      <w:proofErr w:type="spellStart"/>
      <w:r>
        <w:t>blut</w:t>
      </w:r>
      <w:proofErr w:type="spellEnd"/>
      <w:r>
        <w:t xml:space="preserve"> / </w:t>
      </w:r>
      <w:proofErr w:type="spellStart"/>
      <w:r>
        <w:t>vergebung</w:t>
      </w:r>
      <w:proofErr w:type="spellEnd"/>
      <w:r>
        <w:t xml:space="preserve"> der </w:t>
      </w:r>
      <w:proofErr w:type="spellStart"/>
      <w:r>
        <w:t>sünden</w:t>
      </w:r>
      <w:proofErr w:type="spellEnd"/>
      <w:r>
        <w:t xml:space="preserve"> erworben hab / so muß er auch bekennen / Das der Kelch ein </w:t>
      </w:r>
      <w:proofErr w:type="spellStart"/>
      <w:r>
        <w:t>new</w:t>
      </w:r>
      <w:proofErr w:type="spellEnd"/>
      <w:r>
        <w:t xml:space="preserve"> </w:t>
      </w:r>
      <w:proofErr w:type="spellStart"/>
      <w:r>
        <w:t>testament</w:t>
      </w:r>
      <w:proofErr w:type="spellEnd"/>
      <w:r>
        <w:t xml:space="preserve"> sey / </w:t>
      </w:r>
      <w:proofErr w:type="spellStart"/>
      <w:r>
        <w:t>inn</w:t>
      </w:r>
      <w:proofErr w:type="spellEnd"/>
      <w:r>
        <w:t xml:space="preserve"> der erworben </w:t>
      </w:r>
      <w:proofErr w:type="spellStart"/>
      <w:r>
        <w:t>vergebung</w:t>
      </w:r>
      <w:proofErr w:type="spellEnd"/>
      <w:r>
        <w:t xml:space="preserve"> der </w:t>
      </w:r>
      <w:proofErr w:type="spellStart"/>
      <w:r>
        <w:t>sünden</w:t>
      </w:r>
      <w:proofErr w:type="spellEnd"/>
      <w:r>
        <w:t xml:space="preserve"> / </w:t>
      </w:r>
      <w:proofErr w:type="spellStart"/>
      <w:r>
        <w:t>Dieweyl</w:t>
      </w:r>
      <w:proofErr w:type="spellEnd"/>
      <w:r>
        <w:t xml:space="preserve"> Christus sagt Das seyn blutt ein blutt des </w:t>
      </w:r>
      <w:proofErr w:type="spellStart"/>
      <w:r>
        <w:t>newen</w:t>
      </w:r>
      <w:proofErr w:type="spellEnd"/>
      <w:r>
        <w:t xml:space="preserve"> </w:t>
      </w:r>
      <w:proofErr w:type="spellStart"/>
      <w:r>
        <w:t>testamentes</w:t>
      </w:r>
      <w:proofErr w:type="spellEnd"/>
      <w:r>
        <w:t xml:space="preserve"> sey / das </w:t>
      </w:r>
      <w:proofErr w:type="spellStart"/>
      <w:r>
        <w:t>solt</w:t>
      </w:r>
      <w:proofErr w:type="spellEnd"/>
      <w:r>
        <w:t xml:space="preserve"> vergossen werden in </w:t>
      </w:r>
      <w:proofErr w:type="spellStart"/>
      <w:r>
        <w:t>vergebung</w:t>
      </w:r>
      <w:proofErr w:type="spellEnd"/>
      <w:r>
        <w:t xml:space="preserve"> der </w:t>
      </w:r>
      <w:proofErr w:type="spellStart"/>
      <w:r>
        <w:t>sünden</w:t>
      </w:r>
      <w:proofErr w:type="spellEnd"/>
      <w:r>
        <w:t xml:space="preserve"> / Aber also ist das ander gestrafft / das Luther spricht (der Kelch sey ein New </w:t>
      </w:r>
      <w:proofErr w:type="spellStart"/>
      <w:r>
        <w:t>testament</w:t>
      </w:r>
      <w:proofErr w:type="spellEnd"/>
      <w:r>
        <w:t xml:space="preserve">) </w:t>
      </w:r>
      <w:proofErr w:type="spellStart"/>
      <w:r>
        <w:t>drumb</w:t>
      </w:r>
      <w:proofErr w:type="spellEnd"/>
      <w:r>
        <w:t xml:space="preserve"> das Christus </w:t>
      </w:r>
      <w:proofErr w:type="spellStart"/>
      <w:r>
        <w:t>sünde</w:t>
      </w:r>
      <w:proofErr w:type="spellEnd"/>
      <w:r>
        <w:t xml:space="preserve"> darinnen </w:t>
      </w:r>
      <w:proofErr w:type="spellStart"/>
      <w:r>
        <w:t>bescheyden</w:t>
      </w:r>
      <w:proofErr w:type="spellEnd"/>
      <w:r>
        <w:t xml:space="preserve"> </w:t>
      </w:r>
      <w:proofErr w:type="spellStart"/>
      <w:r>
        <w:t>hatt</w:t>
      </w:r>
      <w:proofErr w:type="spellEnd"/>
      <w:r>
        <w:t xml:space="preserve">. </w:t>
      </w:r>
      <w:proofErr w:type="spellStart"/>
      <w:r>
        <w:t>Syhestu</w:t>
      </w:r>
      <w:proofErr w:type="spellEnd"/>
      <w:r>
        <w:t xml:space="preserve"> nu Luther / wie gar ich </w:t>
      </w:r>
      <w:proofErr w:type="spellStart"/>
      <w:r>
        <w:t>dise</w:t>
      </w:r>
      <w:proofErr w:type="spellEnd"/>
      <w:r>
        <w:t xml:space="preserve"> </w:t>
      </w:r>
      <w:proofErr w:type="spellStart"/>
      <w:r>
        <w:t>wort</w:t>
      </w:r>
      <w:proofErr w:type="spellEnd"/>
      <w:r>
        <w:t xml:space="preserve"> nicht </w:t>
      </w:r>
      <w:proofErr w:type="spellStart"/>
      <w:r>
        <w:t>absünder</w:t>
      </w:r>
      <w:proofErr w:type="spellEnd"/>
      <w:r>
        <w:t xml:space="preserve">: wie </w:t>
      </w:r>
      <w:proofErr w:type="spellStart"/>
      <w:r>
        <w:t>sy</w:t>
      </w:r>
      <w:proofErr w:type="spellEnd"/>
      <w:r>
        <w:t xml:space="preserve"> dir deinen </w:t>
      </w:r>
      <w:proofErr w:type="spellStart"/>
      <w:r>
        <w:t>baw</w:t>
      </w:r>
      <w:proofErr w:type="spellEnd"/>
      <w:r>
        <w:t xml:space="preserve"> </w:t>
      </w:r>
      <w:proofErr w:type="spellStart"/>
      <w:r>
        <w:t>inn</w:t>
      </w:r>
      <w:proofErr w:type="spellEnd"/>
      <w:r>
        <w:t xml:space="preserve"> </w:t>
      </w:r>
      <w:proofErr w:type="spellStart"/>
      <w:r>
        <w:t>hauffen</w:t>
      </w:r>
      <w:proofErr w:type="spellEnd"/>
      <w:r>
        <w:t xml:space="preserve"> </w:t>
      </w:r>
      <w:proofErr w:type="spellStart"/>
      <w:r>
        <w:t>schlahen</w:t>
      </w:r>
      <w:proofErr w:type="spellEnd"/>
      <w:r>
        <w:t xml:space="preserve">? wie </w:t>
      </w:r>
      <w:proofErr w:type="spellStart"/>
      <w:r>
        <w:t>sy</w:t>
      </w:r>
      <w:proofErr w:type="spellEnd"/>
      <w:r>
        <w:t xml:space="preserve"> dein </w:t>
      </w:r>
      <w:proofErr w:type="spellStart"/>
      <w:r>
        <w:t>gewelb</w:t>
      </w:r>
      <w:proofErr w:type="spellEnd"/>
      <w:r>
        <w:t xml:space="preserve"> </w:t>
      </w:r>
      <w:proofErr w:type="spellStart"/>
      <w:r>
        <w:t>zerscheytern</w:t>
      </w:r>
      <w:proofErr w:type="spellEnd"/>
      <w:r>
        <w:t xml:space="preserve"> / </w:t>
      </w:r>
      <w:proofErr w:type="spellStart"/>
      <w:r>
        <w:t>unn</w:t>
      </w:r>
      <w:proofErr w:type="spellEnd"/>
      <w:r>
        <w:t xml:space="preserve"> zermalmen? wie </w:t>
      </w:r>
      <w:proofErr w:type="spellStart"/>
      <w:r>
        <w:t>sy</w:t>
      </w:r>
      <w:proofErr w:type="spellEnd"/>
      <w:r>
        <w:t xml:space="preserve"> dir das blutt </w:t>
      </w:r>
      <w:proofErr w:type="spellStart"/>
      <w:r>
        <w:t>auß</w:t>
      </w:r>
      <w:proofErr w:type="spellEnd"/>
      <w:r>
        <w:t xml:space="preserve"> deinem Kelch </w:t>
      </w:r>
      <w:proofErr w:type="spellStart"/>
      <w:r>
        <w:t>nemen</w:t>
      </w:r>
      <w:proofErr w:type="spellEnd"/>
      <w:r>
        <w:t xml:space="preserve">? </w:t>
      </w:r>
    </w:p>
    <w:p w14:paraId="46C03148" w14:textId="77777777" w:rsidR="003154BD" w:rsidRDefault="003154BD" w:rsidP="003154BD">
      <w:pPr>
        <w:pStyle w:val="StandardWeb"/>
      </w:pPr>
      <w:r>
        <w:t xml:space="preserve">Das ist einer </w:t>
      </w:r>
      <w:proofErr w:type="spellStart"/>
      <w:r>
        <w:t>auß</w:t>
      </w:r>
      <w:proofErr w:type="spellEnd"/>
      <w:r>
        <w:t xml:space="preserve"> denen aller </w:t>
      </w:r>
      <w:proofErr w:type="spellStart"/>
      <w:r>
        <w:t>sterckesten</w:t>
      </w:r>
      <w:proofErr w:type="spellEnd"/>
      <w:r>
        <w:t xml:space="preserve"> </w:t>
      </w:r>
      <w:proofErr w:type="spellStart"/>
      <w:r>
        <w:t>Kriegßknechten</w:t>
      </w:r>
      <w:proofErr w:type="spellEnd"/>
      <w:r>
        <w:t xml:space="preserve"> des Luthers / der mit </w:t>
      </w:r>
      <w:proofErr w:type="spellStart"/>
      <w:r>
        <w:t>seynem</w:t>
      </w:r>
      <w:proofErr w:type="spellEnd"/>
      <w:r>
        <w:t xml:space="preserve"> </w:t>
      </w:r>
      <w:proofErr w:type="spellStart"/>
      <w:r>
        <w:t>eygen</w:t>
      </w:r>
      <w:proofErr w:type="spellEnd"/>
      <w:r>
        <w:t xml:space="preserve"> </w:t>
      </w:r>
      <w:proofErr w:type="spellStart"/>
      <w:r>
        <w:t>schwerdt</w:t>
      </w:r>
      <w:proofErr w:type="spellEnd"/>
      <w:r>
        <w:t xml:space="preserve"> nicht allein </w:t>
      </w:r>
      <w:proofErr w:type="spellStart"/>
      <w:r>
        <w:t>nydergeschlagen</w:t>
      </w:r>
      <w:proofErr w:type="spellEnd"/>
      <w:r>
        <w:t xml:space="preserve"> / </w:t>
      </w:r>
      <w:proofErr w:type="spellStart"/>
      <w:r>
        <w:t>sonder</w:t>
      </w:r>
      <w:proofErr w:type="spellEnd"/>
      <w:r>
        <w:t xml:space="preserve"> aller </w:t>
      </w:r>
      <w:proofErr w:type="spellStart"/>
      <w:r>
        <w:t>seyner</w:t>
      </w:r>
      <w:proofErr w:type="spellEnd"/>
      <w:r>
        <w:t xml:space="preserve"> hab beraubt ist. </w:t>
      </w:r>
    </w:p>
    <w:p w14:paraId="562F8227" w14:textId="77777777" w:rsidR="003154BD" w:rsidRDefault="003154BD" w:rsidP="003154BD">
      <w:pPr>
        <w:pStyle w:val="StandardWeb"/>
      </w:pPr>
      <w:r>
        <w:t xml:space="preserve">Ich </w:t>
      </w:r>
      <w:proofErr w:type="spellStart"/>
      <w:r>
        <w:t>radte</w:t>
      </w:r>
      <w:proofErr w:type="spellEnd"/>
      <w:r>
        <w:t xml:space="preserve"> euch liebe </w:t>
      </w:r>
      <w:proofErr w:type="spellStart"/>
      <w:r>
        <w:t>brueder</w:t>
      </w:r>
      <w:proofErr w:type="spellEnd"/>
      <w:r>
        <w:t xml:space="preserve"> / das </w:t>
      </w:r>
      <w:proofErr w:type="spellStart"/>
      <w:r>
        <w:t>jr</w:t>
      </w:r>
      <w:proofErr w:type="spellEnd"/>
      <w:r>
        <w:t xml:space="preserve"> </w:t>
      </w:r>
      <w:proofErr w:type="spellStart"/>
      <w:r>
        <w:t>ewere</w:t>
      </w:r>
      <w:proofErr w:type="spellEnd"/>
      <w:r>
        <w:t xml:space="preserve"> </w:t>
      </w:r>
      <w:proofErr w:type="spellStart"/>
      <w:r>
        <w:t>augen</w:t>
      </w:r>
      <w:proofErr w:type="spellEnd"/>
      <w:r>
        <w:t xml:space="preserve"> </w:t>
      </w:r>
      <w:proofErr w:type="spellStart"/>
      <w:r>
        <w:t>auffsperret</w:t>
      </w:r>
      <w:proofErr w:type="spellEnd"/>
      <w:r>
        <w:t xml:space="preserve"> / Gott </w:t>
      </w:r>
      <w:proofErr w:type="spellStart"/>
      <w:r>
        <w:t>umb</w:t>
      </w:r>
      <w:proofErr w:type="spellEnd"/>
      <w:r>
        <w:t xml:space="preserve"> </w:t>
      </w:r>
      <w:proofErr w:type="spellStart"/>
      <w:r>
        <w:t>weyßheit</w:t>
      </w:r>
      <w:proofErr w:type="spellEnd"/>
      <w:r>
        <w:t xml:space="preserve"> </w:t>
      </w:r>
      <w:proofErr w:type="spellStart"/>
      <w:r>
        <w:t>bittent</w:t>
      </w:r>
      <w:proofErr w:type="spellEnd"/>
      <w:r>
        <w:t xml:space="preserve"> / den </w:t>
      </w:r>
      <w:proofErr w:type="spellStart"/>
      <w:r>
        <w:t>geschrifften</w:t>
      </w:r>
      <w:proofErr w:type="spellEnd"/>
      <w:r>
        <w:t xml:space="preserve"> </w:t>
      </w:r>
      <w:proofErr w:type="spellStart"/>
      <w:r>
        <w:t>wol</w:t>
      </w:r>
      <w:proofErr w:type="spellEnd"/>
      <w:r>
        <w:t xml:space="preserve"> nach zu </w:t>
      </w:r>
      <w:proofErr w:type="spellStart"/>
      <w:r>
        <w:t>synnen</w:t>
      </w:r>
      <w:proofErr w:type="spellEnd"/>
      <w:r>
        <w:t xml:space="preserve"> / denn </w:t>
      </w:r>
      <w:proofErr w:type="spellStart"/>
      <w:r>
        <w:t>jr</w:t>
      </w:r>
      <w:proofErr w:type="spellEnd"/>
      <w:r>
        <w:t xml:space="preserve"> sehet / wie die </w:t>
      </w:r>
      <w:proofErr w:type="spellStart"/>
      <w:r>
        <w:t>geschrifft</w:t>
      </w:r>
      <w:proofErr w:type="spellEnd"/>
      <w:r>
        <w:t xml:space="preserve"> </w:t>
      </w:r>
      <w:proofErr w:type="spellStart"/>
      <w:r>
        <w:t>anfengklich</w:t>
      </w:r>
      <w:proofErr w:type="spellEnd"/>
      <w:r>
        <w:t xml:space="preserve"> einen </w:t>
      </w:r>
      <w:proofErr w:type="spellStart"/>
      <w:r>
        <w:t>scheyn</w:t>
      </w:r>
      <w:proofErr w:type="spellEnd"/>
      <w:r>
        <w:t xml:space="preserve"> der </w:t>
      </w:r>
      <w:proofErr w:type="spellStart"/>
      <w:r>
        <w:t>Baepsten</w:t>
      </w:r>
      <w:proofErr w:type="spellEnd"/>
      <w:r>
        <w:t xml:space="preserve"> </w:t>
      </w:r>
      <w:proofErr w:type="spellStart"/>
      <w:r>
        <w:t>irrtumb</w:t>
      </w:r>
      <w:proofErr w:type="spellEnd"/>
      <w:r>
        <w:t xml:space="preserve"> zu gründen / nur derhalben hat das </w:t>
      </w:r>
      <w:proofErr w:type="spellStart"/>
      <w:r>
        <w:t>sy</w:t>
      </w:r>
      <w:proofErr w:type="spellEnd"/>
      <w:r>
        <w:t xml:space="preserve"> einer gebraucht / den </w:t>
      </w:r>
      <w:proofErr w:type="spellStart"/>
      <w:r>
        <w:t>jr</w:t>
      </w:r>
      <w:proofErr w:type="spellEnd"/>
      <w:r>
        <w:t xml:space="preserve"> für einen Propheten thut achten / aber wenn </w:t>
      </w:r>
      <w:proofErr w:type="spellStart"/>
      <w:r>
        <w:t>jr</w:t>
      </w:r>
      <w:proofErr w:type="spellEnd"/>
      <w:r>
        <w:t xml:space="preserve"> recht in die </w:t>
      </w:r>
      <w:proofErr w:type="spellStart"/>
      <w:r>
        <w:t>geschrifft</w:t>
      </w:r>
      <w:proofErr w:type="spellEnd"/>
      <w:r>
        <w:t xml:space="preserve"> sehet / so </w:t>
      </w:r>
      <w:proofErr w:type="spellStart"/>
      <w:r>
        <w:t>findt</w:t>
      </w:r>
      <w:proofErr w:type="spellEnd"/>
      <w:r>
        <w:t xml:space="preserve"> </w:t>
      </w:r>
      <w:proofErr w:type="spellStart"/>
      <w:r>
        <w:t>jr</w:t>
      </w:r>
      <w:proofErr w:type="spellEnd"/>
      <w:r>
        <w:t xml:space="preserve"> nicht den </w:t>
      </w:r>
      <w:proofErr w:type="spellStart"/>
      <w:r>
        <w:t>reynen</w:t>
      </w:r>
      <w:proofErr w:type="spellEnd"/>
      <w:r>
        <w:t xml:space="preserve"> </w:t>
      </w:r>
      <w:proofErr w:type="spellStart"/>
      <w:r>
        <w:t>Felß</w:t>
      </w:r>
      <w:proofErr w:type="spellEnd"/>
      <w:r>
        <w:t xml:space="preserve"> / ein </w:t>
      </w:r>
      <w:proofErr w:type="spellStart"/>
      <w:r>
        <w:t>scharpffs</w:t>
      </w:r>
      <w:proofErr w:type="spellEnd"/>
      <w:r>
        <w:t xml:space="preserve"> </w:t>
      </w:r>
      <w:proofErr w:type="spellStart"/>
      <w:r>
        <w:t>schwert</w:t>
      </w:r>
      <w:proofErr w:type="spellEnd"/>
      <w:r>
        <w:t xml:space="preserve"> / und ein </w:t>
      </w:r>
      <w:proofErr w:type="spellStart"/>
      <w:r>
        <w:t>lestigen</w:t>
      </w:r>
      <w:proofErr w:type="spellEnd"/>
      <w:r>
        <w:t xml:space="preserve"> </w:t>
      </w:r>
      <w:proofErr w:type="spellStart"/>
      <w:r>
        <w:t>hammer</w:t>
      </w:r>
      <w:proofErr w:type="spellEnd"/>
      <w:r>
        <w:t xml:space="preserve"> / der des </w:t>
      </w:r>
      <w:proofErr w:type="spellStart"/>
      <w:r>
        <w:t>newen</w:t>
      </w:r>
      <w:proofErr w:type="spellEnd"/>
      <w:r>
        <w:t xml:space="preserve"> Bapsts </w:t>
      </w:r>
      <w:proofErr w:type="spellStart"/>
      <w:r>
        <w:t>spützfindigkeit</w:t>
      </w:r>
      <w:proofErr w:type="spellEnd"/>
      <w:r>
        <w:t xml:space="preserve"> zu </w:t>
      </w:r>
      <w:proofErr w:type="spellStart"/>
      <w:r>
        <w:t>boden</w:t>
      </w:r>
      <w:proofErr w:type="spellEnd"/>
      <w:r>
        <w:t xml:space="preserve"> schlecht und </w:t>
      </w:r>
      <w:proofErr w:type="spellStart"/>
      <w:r>
        <w:t>zerknürst</w:t>
      </w:r>
      <w:proofErr w:type="spellEnd"/>
      <w:r>
        <w:t xml:space="preserve">. </w:t>
      </w:r>
    </w:p>
    <w:p w14:paraId="77A0FAB1" w14:textId="77777777" w:rsidR="003154BD" w:rsidRDefault="003154BD" w:rsidP="003154BD">
      <w:pPr>
        <w:pStyle w:val="StandardWeb"/>
      </w:pPr>
      <w:proofErr w:type="spellStart"/>
      <w:r>
        <w:t>Woelcher</w:t>
      </w:r>
      <w:proofErr w:type="spellEnd"/>
      <w:r>
        <w:t xml:space="preserve"> nun des </w:t>
      </w:r>
      <w:proofErr w:type="spellStart"/>
      <w:r>
        <w:t>herren</w:t>
      </w:r>
      <w:proofErr w:type="spellEnd"/>
      <w:r>
        <w:t xml:space="preserve"> </w:t>
      </w:r>
      <w:proofErr w:type="spellStart"/>
      <w:r>
        <w:t>nachtmal</w:t>
      </w:r>
      <w:proofErr w:type="spellEnd"/>
      <w:r>
        <w:t xml:space="preserve"> ein New Testament nennet / </w:t>
      </w:r>
      <w:proofErr w:type="spellStart"/>
      <w:r>
        <w:t>umb</w:t>
      </w:r>
      <w:proofErr w:type="spellEnd"/>
      <w:r>
        <w:t xml:space="preserve"> </w:t>
      </w:r>
      <w:proofErr w:type="spellStart"/>
      <w:r>
        <w:t>vergebung</w:t>
      </w:r>
      <w:proofErr w:type="spellEnd"/>
      <w:r>
        <w:t xml:space="preserve"> willen der </w:t>
      </w:r>
      <w:proofErr w:type="spellStart"/>
      <w:r>
        <w:t>sünden</w:t>
      </w:r>
      <w:proofErr w:type="spellEnd"/>
      <w:r>
        <w:t xml:space="preserve"> / die </w:t>
      </w:r>
      <w:proofErr w:type="spellStart"/>
      <w:r>
        <w:t>krefftig</w:t>
      </w:r>
      <w:proofErr w:type="spellEnd"/>
      <w:r>
        <w:t xml:space="preserve"> </w:t>
      </w:r>
      <w:proofErr w:type="spellStart"/>
      <w:r>
        <w:t>drinn</w:t>
      </w:r>
      <w:proofErr w:type="spellEnd"/>
      <w:r>
        <w:t xml:space="preserve"> soll seyn / der thut dem </w:t>
      </w:r>
      <w:proofErr w:type="spellStart"/>
      <w:r>
        <w:t>newen</w:t>
      </w:r>
      <w:proofErr w:type="spellEnd"/>
      <w:r>
        <w:t xml:space="preserve"> </w:t>
      </w:r>
      <w:proofErr w:type="spellStart"/>
      <w:r>
        <w:t>testament</w:t>
      </w:r>
      <w:proofErr w:type="spellEnd"/>
      <w:r>
        <w:t xml:space="preserve"> Christi </w:t>
      </w:r>
      <w:proofErr w:type="spellStart"/>
      <w:r>
        <w:t>gewalt</w:t>
      </w:r>
      <w:proofErr w:type="spellEnd"/>
      <w:r>
        <w:t xml:space="preserve"> / und ist ein </w:t>
      </w:r>
      <w:proofErr w:type="spellStart"/>
      <w:r>
        <w:t>feynd</w:t>
      </w:r>
      <w:proofErr w:type="spellEnd"/>
      <w:r>
        <w:t xml:space="preserve"> des </w:t>
      </w:r>
      <w:proofErr w:type="spellStart"/>
      <w:r>
        <w:t>Creütz</w:t>
      </w:r>
      <w:proofErr w:type="spellEnd"/>
      <w:r>
        <w:t xml:space="preserve"> Christi / das wisset eben / die </w:t>
      </w:r>
      <w:proofErr w:type="spellStart"/>
      <w:r>
        <w:t>urach</w:t>
      </w:r>
      <w:proofErr w:type="spellEnd"/>
      <w:r>
        <w:t xml:space="preserve"> ist oben </w:t>
      </w:r>
      <w:proofErr w:type="spellStart"/>
      <w:r>
        <w:t>anzeygt</w:t>
      </w:r>
      <w:proofErr w:type="spellEnd"/>
      <w:r>
        <w:t xml:space="preserve">. </w:t>
      </w:r>
    </w:p>
    <w:p w14:paraId="75BE410C" w14:textId="77777777" w:rsidR="003154BD" w:rsidRDefault="003154BD" w:rsidP="003154BD">
      <w:pPr>
        <w:pStyle w:val="StandardWeb"/>
      </w:pPr>
      <w:r>
        <w:t xml:space="preserve">Nun </w:t>
      </w:r>
      <w:proofErr w:type="spellStart"/>
      <w:r>
        <w:t>mercke</w:t>
      </w:r>
      <w:proofErr w:type="spellEnd"/>
      <w:r>
        <w:t xml:space="preserve"> was </w:t>
      </w:r>
      <w:proofErr w:type="spellStart"/>
      <w:r>
        <w:t>auß</w:t>
      </w:r>
      <w:proofErr w:type="spellEnd"/>
      <w:r>
        <w:t xml:space="preserve"> </w:t>
      </w:r>
      <w:proofErr w:type="spellStart"/>
      <w:r>
        <w:t>disem</w:t>
      </w:r>
      <w:proofErr w:type="spellEnd"/>
      <w:r>
        <w:t xml:space="preserve"> </w:t>
      </w:r>
      <w:proofErr w:type="spellStart"/>
      <w:r>
        <w:t>fund</w:t>
      </w:r>
      <w:proofErr w:type="spellEnd"/>
      <w:r>
        <w:t xml:space="preserve"> entspringt / der Kelch ist ein </w:t>
      </w:r>
      <w:proofErr w:type="spellStart"/>
      <w:r>
        <w:t>new</w:t>
      </w:r>
      <w:proofErr w:type="spellEnd"/>
      <w:r>
        <w:t xml:space="preserve"> </w:t>
      </w:r>
      <w:proofErr w:type="spellStart"/>
      <w:r>
        <w:t>testament</w:t>
      </w:r>
      <w:proofErr w:type="spellEnd"/>
      <w:r>
        <w:t xml:space="preserve"> in dem </w:t>
      </w:r>
      <w:proofErr w:type="spellStart"/>
      <w:r>
        <w:t>blut</w:t>
      </w:r>
      <w:proofErr w:type="spellEnd"/>
      <w:r>
        <w:t xml:space="preserve"> das drinnen soll seyn / Erstlich das das </w:t>
      </w:r>
      <w:proofErr w:type="spellStart"/>
      <w:r>
        <w:t>blut</w:t>
      </w:r>
      <w:proofErr w:type="spellEnd"/>
      <w:r>
        <w:t xml:space="preserve"> in dem Kelch ist für uns vergossen / </w:t>
      </w:r>
      <w:proofErr w:type="spellStart"/>
      <w:r>
        <w:t>unnd</w:t>
      </w:r>
      <w:proofErr w:type="spellEnd"/>
      <w:r>
        <w:t xml:space="preserve"> so </w:t>
      </w:r>
      <w:proofErr w:type="spellStart"/>
      <w:r>
        <w:t>offt</w:t>
      </w:r>
      <w:proofErr w:type="spellEnd"/>
      <w:r>
        <w:t xml:space="preserve"> ist vergossen / so </w:t>
      </w:r>
      <w:proofErr w:type="spellStart"/>
      <w:r>
        <w:t>auff</w:t>
      </w:r>
      <w:proofErr w:type="spellEnd"/>
      <w:r>
        <w:t xml:space="preserve"> das blutt Christi / den Kelch ein </w:t>
      </w:r>
      <w:proofErr w:type="spellStart"/>
      <w:r>
        <w:t>new</w:t>
      </w:r>
      <w:proofErr w:type="spellEnd"/>
      <w:r>
        <w:t xml:space="preserve"> </w:t>
      </w:r>
      <w:proofErr w:type="spellStart"/>
      <w:r>
        <w:t>testament</w:t>
      </w:r>
      <w:proofErr w:type="spellEnd"/>
      <w:r>
        <w:t xml:space="preserve"> machet? denn das </w:t>
      </w:r>
      <w:proofErr w:type="spellStart"/>
      <w:r>
        <w:t>bit</w:t>
      </w:r>
      <w:proofErr w:type="spellEnd"/>
      <w:r>
        <w:t xml:space="preserve"> die </w:t>
      </w:r>
      <w:proofErr w:type="spellStart"/>
      <w:r>
        <w:t>geschrifft</w:t>
      </w:r>
      <w:proofErr w:type="spellEnd"/>
      <w:r>
        <w:t xml:space="preserve"> </w:t>
      </w:r>
      <w:proofErr w:type="spellStart"/>
      <w:r>
        <w:t>wa</w:t>
      </w:r>
      <w:proofErr w:type="spellEnd"/>
      <w:r>
        <w:t xml:space="preserve"> das </w:t>
      </w:r>
      <w:proofErr w:type="spellStart"/>
      <w:r>
        <w:t>blut</w:t>
      </w:r>
      <w:proofErr w:type="spellEnd"/>
      <w:r>
        <w:t xml:space="preserve"> des </w:t>
      </w:r>
      <w:proofErr w:type="spellStart"/>
      <w:r>
        <w:t>newen</w:t>
      </w:r>
      <w:proofErr w:type="spellEnd"/>
      <w:r>
        <w:t xml:space="preserve"> </w:t>
      </w:r>
      <w:proofErr w:type="spellStart"/>
      <w:r>
        <w:t>testamentes</w:t>
      </w:r>
      <w:proofErr w:type="spellEnd"/>
      <w:r>
        <w:t xml:space="preserve"> </w:t>
      </w:r>
      <w:proofErr w:type="spellStart"/>
      <w:r>
        <w:t>leyblich</w:t>
      </w:r>
      <w:proofErr w:type="spellEnd"/>
      <w:r>
        <w:t xml:space="preserve"> ist / das ist </w:t>
      </w:r>
      <w:proofErr w:type="spellStart"/>
      <w:r>
        <w:t>vergiessung</w:t>
      </w:r>
      <w:proofErr w:type="spellEnd"/>
      <w:r>
        <w:t xml:space="preserve"> des </w:t>
      </w:r>
      <w:proofErr w:type="spellStart"/>
      <w:r>
        <w:t>bluts</w:t>
      </w:r>
      <w:proofErr w:type="spellEnd"/>
      <w:r>
        <w:t xml:space="preserve"> Hebre. 9. </w:t>
      </w:r>
      <w:proofErr w:type="spellStart"/>
      <w:r>
        <w:t>Darauß</w:t>
      </w:r>
      <w:proofErr w:type="spellEnd"/>
      <w:r>
        <w:t xml:space="preserve"> </w:t>
      </w:r>
      <w:proofErr w:type="spellStart"/>
      <w:r>
        <w:t>volgt</w:t>
      </w:r>
      <w:proofErr w:type="spellEnd"/>
      <w:r>
        <w:t xml:space="preserve"> / das die </w:t>
      </w:r>
      <w:proofErr w:type="spellStart"/>
      <w:r>
        <w:t>pfaffen</w:t>
      </w:r>
      <w:proofErr w:type="spellEnd"/>
      <w:r>
        <w:t xml:space="preserve"> das </w:t>
      </w:r>
      <w:proofErr w:type="spellStart"/>
      <w:r>
        <w:t>blut</w:t>
      </w:r>
      <w:proofErr w:type="spellEnd"/>
      <w:r>
        <w:t xml:space="preserve"> Christi für uns geben / als </w:t>
      </w:r>
      <w:proofErr w:type="spellStart"/>
      <w:r>
        <w:t>sy</w:t>
      </w:r>
      <w:proofErr w:type="spellEnd"/>
      <w:r>
        <w:t xml:space="preserve"> uns das </w:t>
      </w:r>
      <w:proofErr w:type="spellStart"/>
      <w:r>
        <w:t>blut</w:t>
      </w:r>
      <w:proofErr w:type="spellEnd"/>
      <w:r>
        <w:t xml:space="preserve"> Christi zu </w:t>
      </w:r>
      <w:proofErr w:type="spellStart"/>
      <w:r>
        <w:t>trincken</w:t>
      </w:r>
      <w:proofErr w:type="spellEnd"/>
      <w:r>
        <w:t xml:space="preserve"> geben denn es ist ein geben / und </w:t>
      </w:r>
      <w:proofErr w:type="spellStart"/>
      <w:r>
        <w:t>blut</w:t>
      </w:r>
      <w:proofErr w:type="spellEnd"/>
      <w:r>
        <w:t xml:space="preserve"> für uns / </w:t>
      </w:r>
      <w:proofErr w:type="spellStart"/>
      <w:r>
        <w:t>unnd</w:t>
      </w:r>
      <w:proofErr w:type="spellEnd"/>
      <w:r>
        <w:t xml:space="preserve"> für unsere </w:t>
      </w:r>
      <w:proofErr w:type="spellStart"/>
      <w:r>
        <w:t>sünd</w:t>
      </w:r>
      <w:proofErr w:type="spellEnd"/>
      <w:r>
        <w:t xml:space="preserve"> und für das leben der </w:t>
      </w:r>
      <w:proofErr w:type="spellStart"/>
      <w:r>
        <w:t>welt</w:t>
      </w:r>
      <w:proofErr w:type="spellEnd"/>
      <w:r>
        <w:t xml:space="preserve"> / </w:t>
      </w:r>
      <w:proofErr w:type="spellStart"/>
      <w:r>
        <w:t>darumb</w:t>
      </w:r>
      <w:proofErr w:type="spellEnd"/>
      <w:r>
        <w:t xml:space="preserve"> wer es gibt / der muß </w:t>
      </w:r>
      <w:proofErr w:type="spellStart"/>
      <w:r>
        <w:t>dz</w:t>
      </w:r>
      <w:proofErr w:type="spellEnd"/>
      <w:r>
        <w:t xml:space="preserve"> geben das </w:t>
      </w:r>
      <w:proofErr w:type="spellStart"/>
      <w:r>
        <w:t>jm</w:t>
      </w:r>
      <w:proofErr w:type="spellEnd"/>
      <w:r>
        <w:t xml:space="preserve"> anhangt. </w:t>
      </w:r>
    </w:p>
    <w:p w14:paraId="1ED2672B" w14:textId="77777777" w:rsidR="003154BD" w:rsidRDefault="003154BD" w:rsidP="003154BD">
      <w:pPr>
        <w:pStyle w:val="StandardWeb"/>
      </w:pPr>
      <w:r>
        <w:t xml:space="preserve">Zu dem andern / das </w:t>
      </w:r>
      <w:proofErr w:type="spellStart"/>
      <w:r>
        <w:t>dz</w:t>
      </w:r>
      <w:proofErr w:type="spellEnd"/>
      <w:r>
        <w:t xml:space="preserve"> </w:t>
      </w:r>
      <w:proofErr w:type="spellStart"/>
      <w:r>
        <w:t>blut</w:t>
      </w:r>
      <w:proofErr w:type="spellEnd"/>
      <w:r>
        <w:t xml:space="preserve"> Christi aufs </w:t>
      </w:r>
      <w:proofErr w:type="spellStart"/>
      <w:r>
        <w:t>new</w:t>
      </w:r>
      <w:proofErr w:type="spellEnd"/>
      <w:r>
        <w:t xml:space="preserve"> </w:t>
      </w:r>
      <w:proofErr w:type="spellStart"/>
      <w:r>
        <w:t>sünd</w:t>
      </w:r>
      <w:proofErr w:type="spellEnd"/>
      <w:r>
        <w:t xml:space="preserve"> </w:t>
      </w:r>
      <w:proofErr w:type="spellStart"/>
      <w:r>
        <w:t>vergeb</w:t>
      </w:r>
      <w:proofErr w:type="spellEnd"/>
      <w:r>
        <w:t xml:space="preserve"> darzu werden </w:t>
      </w:r>
      <w:proofErr w:type="spellStart"/>
      <w:r>
        <w:t>sy</w:t>
      </w:r>
      <w:proofErr w:type="spellEnd"/>
      <w:r>
        <w:t xml:space="preserve"> </w:t>
      </w:r>
      <w:proofErr w:type="spellStart"/>
      <w:r>
        <w:t>neyn</w:t>
      </w:r>
      <w:proofErr w:type="spellEnd"/>
      <w:r>
        <w:t xml:space="preserve"> sagen / mit dem </w:t>
      </w:r>
      <w:proofErr w:type="spellStart"/>
      <w:r>
        <w:t>mund</w:t>
      </w:r>
      <w:proofErr w:type="spellEnd"/>
      <w:r>
        <w:t xml:space="preserve"> / und ja </w:t>
      </w:r>
      <w:proofErr w:type="spellStart"/>
      <w:r>
        <w:t>mitt</w:t>
      </w:r>
      <w:proofErr w:type="spellEnd"/>
      <w:r>
        <w:t xml:space="preserve"> der </w:t>
      </w:r>
      <w:proofErr w:type="spellStart"/>
      <w:r>
        <w:t>wurtzel</w:t>
      </w:r>
      <w:proofErr w:type="spellEnd"/>
      <w:r>
        <w:t xml:space="preserve"> </w:t>
      </w:r>
      <w:proofErr w:type="spellStart"/>
      <w:r>
        <w:t>jres</w:t>
      </w:r>
      <w:proofErr w:type="spellEnd"/>
      <w:r>
        <w:t xml:space="preserve"> </w:t>
      </w:r>
      <w:proofErr w:type="spellStart"/>
      <w:r>
        <w:t>irrtumbs</w:t>
      </w:r>
      <w:proofErr w:type="spellEnd"/>
      <w:r>
        <w:t xml:space="preserve">. </w:t>
      </w:r>
      <w:proofErr w:type="spellStart"/>
      <w:r>
        <w:t>Darauß</w:t>
      </w:r>
      <w:proofErr w:type="spellEnd"/>
      <w:r>
        <w:t xml:space="preserve"> </w:t>
      </w:r>
      <w:proofErr w:type="spellStart"/>
      <w:r>
        <w:t>fleüßt</w:t>
      </w:r>
      <w:proofErr w:type="spellEnd"/>
      <w:r>
        <w:t xml:space="preserve"> für das dritte / das die </w:t>
      </w:r>
      <w:proofErr w:type="spellStart"/>
      <w:r>
        <w:t>pfaffen</w:t>
      </w:r>
      <w:proofErr w:type="spellEnd"/>
      <w:r>
        <w:t xml:space="preserve"> das blutt Christi / So </w:t>
      </w:r>
      <w:proofErr w:type="spellStart"/>
      <w:r>
        <w:t>offt</w:t>
      </w:r>
      <w:proofErr w:type="spellEnd"/>
      <w:r>
        <w:t xml:space="preserve"> </w:t>
      </w:r>
      <w:proofErr w:type="spellStart"/>
      <w:r>
        <w:t>opfferen</w:t>
      </w:r>
      <w:proofErr w:type="spellEnd"/>
      <w:r>
        <w:t xml:space="preserve"> / so </w:t>
      </w:r>
      <w:proofErr w:type="spellStart"/>
      <w:r>
        <w:t>offt</w:t>
      </w:r>
      <w:proofErr w:type="spellEnd"/>
      <w:r>
        <w:t xml:space="preserve"> </w:t>
      </w:r>
      <w:proofErr w:type="spellStart"/>
      <w:r>
        <w:t>sy</w:t>
      </w:r>
      <w:proofErr w:type="spellEnd"/>
      <w:r>
        <w:t xml:space="preserve"> es den </w:t>
      </w:r>
      <w:proofErr w:type="spellStart"/>
      <w:r>
        <w:t>lewten</w:t>
      </w:r>
      <w:proofErr w:type="spellEnd"/>
      <w:r>
        <w:t xml:space="preserve"> geben zu einem </w:t>
      </w:r>
      <w:proofErr w:type="spellStart"/>
      <w:r>
        <w:t>tranck</w:t>
      </w:r>
      <w:proofErr w:type="spellEnd"/>
      <w:r>
        <w:t xml:space="preserve"> / </w:t>
      </w:r>
      <w:proofErr w:type="spellStart"/>
      <w:r>
        <w:t>Darumb</w:t>
      </w:r>
      <w:proofErr w:type="spellEnd"/>
      <w:r>
        <w:t xml:space="preserve"> </w:t>
      </w:r>
      <w:proofErr w:type="spellStart"/>
      <w:r>
        <w:t>seynd</w:t>
      </w:r>
      <w:proofErr w:type="spellEnd"/>
      <w:r>
        <w:t xml:space="preserve"> die </w:t>
      </w:r>
      <w:proofErr w:type="spellStart"/>
      <w:r>
        <w:t>newe</w:t>
      </w:r>
      <w:proofErr w:type="spellEnd"/>
      <w:r>
        <w:t xml:space="preserve"> </w:t>
      </w:r>
      <w:proofErr w:type="spellStart"/>
      <w:r>
        <w:t>Baepste</w:t>
      </w:r>
      <w:proofErr w:type="spellEnd"/>
      <w:r>
        <w:t xml:space="preserve"> </w:t>
      </w:r>
      <w:proofErr w:type="spellStart"/>
      <w:r>
        <w:t>ye</w:t>
      </w:r>
      <w:proofErr w:type="spellEnd"/>
      <w:r>
        <w:t xml:space="preserve"> so arg und </w:t>
      </w:r>
      <w:proofErr w:type="spellStart"/>
      <w:r>
        <w:t>boeße</w:t>
      </w:r>
      <w:proofErr w:type="spellEnd"/>
      <w:r>
        <w:t xml:space="preserve"> / als die Alten Papisten / des </w:t>
      </w:r>
      <w:proofErr w:type="spellStart"/>
      <w:r>
        <w:t>beruff</w:t>
      </w:r>
      <w:proofErr w:type="spellEnd"/>
      <w:r>
        <w:t xml:space="preserve"> ich mich </w:t>
      </w:r>
      <w:proofErr w:type="spellStart"/>
      <w:r>
        <w:t>auff</w:t>
      </w:r>
      <w:proofErr w:type="spellEnd"/>
      <w:r>
        <w:t xml:space="preserve"> den </w:t>
      </w:r>
      <w:proofErr w:type="spellStart"/>
      <w:r>
        <w:t>grund</w:t>
      </w:r>
      <w:proofErr w:type="spellEnd"/>
      <w:r>
        <w:t xml:space="preserve"> des 9. und 10. Capitels </w:t>
      </w:r>
      <w:proofErr w:type="spellStart"/>
      <w:r>
        <w:t>Hebreis</w:t>
      </w:r>
      <w:proofErr w:type="spellEnd"/>
      <w:r>
        <w:t xml:space="preserve">. </w:t>
      </w:r>
    </w:p>
    <w:p w14:paraId="08CC8F34" w14:textId="77777777" w:rsidR="003154BD" w:rsidRDefault="003154BD" w:rsidP="003154BD">
      <w:pPr>
        <w:pStyle w:val="StandardWeb"/>
      </w:pPr>
      <w:r>
        <w:t xml:space="preserve">Zu dem </w:t>
      </w:r>
      <w:proofErr w:type="spellStart"/>
      <w:r>
        <w:t>vierdten</w:t>
      </w:r>
      <w:proofErr w:type="spellEnd"/>
      <w:r>
        <w:t xml:space="preserve"> </w:t>
      </w:r>
      <w:proofErr w:type="spellStart"/>
      <w:r>
        <w:t>volgt</w:t>
      </w:r>
      <w:proofErr w:type="spellEnd"/>
      <w:r>
        <w:t xml:space="preserve"> / Das </w:t>
      </w:r>
      <w:proofErr w:type="spellStart"/>
      <w:r>
        <w:t>sy</w:t>
      </w:r>
      <w:proofErr w:type="spellEnd"/>
      <w:r>
        <w:t xml:space="preserve"> </w:t>
      </w:r>
      <w:proofErr w:type="spellStart"/>
      <w:r>
        <w:t>mitler</w:t>
      </w:r>
      <w:proofErr w:type="spellEnd"/>
      <w:r>
        <w:t xml:space="preserve"> seyn </w:t>
      </w:r>
      <w:proofErr w:type="spellStart"/>
      <w:r>
        <w:t>woellen</w:t>
      </w:r>
      <w:proofErr w:type="spellEnd"/>
      <w:r>
        <w:t xml:space="preserve"> / des </w:t>
      </w:r>
      <w:proofErr w:type="spellStart"/>
      <w:r>
        <w:t>Newen</w:t>
      </w:r>
      <w:proofErr w:type="spellEnd"/>
      <w:r>
        <w:t xml:space="preserve"> </w:t>
      </w:r>
      <w:proofErr w:type="spellStart"/>
      <w:r>
        <w:t>testamentes</w:t>
      </w:r>
      <w:proofErr w:type="spellEnd"/>
      <w:r>
        <w:t xml:space="preserve">. </w:t>
      </w:r>
    </w:p>
    <w:p w14:paraId="2A9E624F" w14:textId="77777777" w:rsidR="003154BD" w:rsidRDefault="003154BD" w:rsidP="003154BD">
      <w:pPr>
        <w:pStyle w:val="StandardWeb"/>
      </w:pPr>
      <w:r>
        <w:t xml:space="preserve">Zu dem </w:t>
      </w:r>
      <w:proofErr w:type="spellStart"/>
      <w:r>
        <w:t>Fünfften</w:t>
      </w:r>
      <w:proofErr w:type="spellEnd"/>
      <w:r>
        <w:t xml:space="preserve"> / das Christus </w:t>
      </w:r>
      <w:proofErr w:type="spellStart"/>
      <w:r>
        <w:t>offt</w:t>
      </w:r>
      <w:proofErr w:type="spellEnd"/>
      <w:r>
        <w:t xml:space="preserve"> sterben muß / denn war die </w:t>
      </w:r>
      <w:proofErr w:type="spellStart"/>
      <w:r>
        <w:t>vernewerung</w:t>
      </w:r>
      <w:proofErr w:type="spellEnd"/>
      <w:r>
        <w:t xml:space="preserve"> des </w:t>
      </w:r>
      <w:proofErr w:type="spellStart"/>
      <w:r>
        <w:t>testamentes</w:t>
      </w:r>
      <w:proofErr w:type="spellEnd"/>
      <w:r>
        <w:t xml:space="preserve"> ist / da ist die </w:t>
      </w:r>
      <w:proofErr w:type="spellStart"/>
      <w:r>
        <w:t>vernewerung</w:t>
      </w:r>
      <w:proofErr w:type="spellEnd"/>
      <w:r>
        <w:t xml:space="preserve"> des </w:t>
      </w:r>
      <w:proofErr w:type="spellStart"/>
      <w:r>
        <w:t>todts</w:t>
      </w:r>
      <w:proofErr w:type="spellEnd"/>
      <w:r>
        <w:t xml:space="preserve"> Hebre. 9. </w:t>
      </w:r>
    </w:p>
    <w:p w14:paraId="192E2ED1" w14:textId="77777777" w:rsidR="003154BD" w:rsidRDefault="003154BD" w:rsidP="003154BD">
      <w:pPr>
        <w:pStyle w:val="StandardWeb"/>
      </w:pPr>
      <w:r>
        <w:t xml:space="preserve">Zu dem Sechsten / das der todt </w:t>
      </w:r>
      <w:proofErr w:type="spellStart"/>
      <w:r>
        <w:t>unnd</w:t>
      </w:r>
      <w:proofErr w:type="spellEnd"/>
      <w:r>
        <w:t xml:space="preserve"> das vergossen blutt Christi kein todt </w:t>
      </w:r>
      <w:proofErr w:type="spellStart"/>
      <w:r>
        <w:t>unnd</w:t>
      </w:r>
      <w:proofErr w:type="spellEnd"/>
      <w:r>
        <w:t xml:space="preserve"> kein </w:t>
      </w:r>
      <w:proofErr w:type="spellStart"/>
      <w:r>
        <w:t>blut</w:t>
      </w:r>
      <w:proofErr w:type="spellEnd"/>
      <w:r>
        <w:t xml:space="preserve"> des </w:t>
      </w:r>
      <w:proofErr w:type="spellStart"/>
      <w:r>
        <w:t>newen</w:t>
      </w:r>
      <w:proofErr w:type="spellEnd"/>
      <w:r>
        <w:t xml:space="preserve"> </w:t>
      </w:r>
      <w:proofErr w:type="spellStart"/>
      <w:r>
        <w:t>testament</w:t>
      </w:r>
      <w:proofErr w:type="spellEnd"/>
      <w:r>
        <w:t xml:space="preserve"> / </w:t>
      </w:r>
      <w:proofErr w:type="spellStart"/>
      <w:r>
        <w:t>ye</w:t>
      </w:r>
      <w:proofErr w:type="spellEnd"/>
      <w:r>
        <w:t xml:space="preserve"> gewest </w:t>
      </w:r>
      <w:proofErr w:type="spellStart"/>
      <w:r>
        <w:t>seynd</w:t>
      </w:r>
      <w:proofErr w:type="spellEnd"/>
      <w:r>
        <w:t xml:space="preserve"> Hebre. 9. </w:t>
      </w:r>
    </w:p>
    <w:p w14:paraId="1BC6D1A8" w14:textId="77777777" w:rsidR="003154BD" w:rsidRDefault="003154BD" w:rsidP="003154BD">
      <w:pPr>
        <w:pStyle w:val="StandardWeb"/>
      </w:pPr>
      <w:r>
        <w:t xml:space="preserve">Zu dem </w:t>
      </w:r>
      <w:proofErr w:type="spellStart"/>
      <w:r>
        <w:t>Sybenden</w:t>
      </w:r>
      <w:proofErr w:type="spellEnd"/>
      <w:r>
        <w:t xml:space="preserve"> / Das Christus todt / </w:t>
      </w:r>
      <w:proofErr w:type="spellStart"/>
      <w:r>
        <w:t>opffer</w:t>
      </w:r>
      <w:proofErr w:type="spellEnd"/>
      <w:r>
        <w:t xml:space="preserve"> / und blutt </w:t>
      </w:r>
      <w:proofErr w:type="spellStart"/>
      <w:r>
        <w:t>unvolkomlich</w:t>
      </w:r>
      <w:proofErr w:type="spellEnd"/>
      <w:r>
        <w:t xml:space="preserve">. </w:t>
      </w:r>
    </w:p>
    <w:p w14:paraId="3565E9AE" w14:textId="77777777" w:rsidR="003154BD" w:rsidRDefault="003154BD" w:rsidP="003154BD">
      <w:pPr>
        <w:pStyle w:val="StandardWeb"/>
      </w:pPr>
      <w:r>
        <w:t xml:space="preserve">Das alles </w:t>
      </w:r>
      <w:proofErr w:type="spellStart"/>
      <w:r>
        <w:t>fleüßt</w:t>
      </w:r>
      <w:proofErr w:type="spellEnd"/>
      <w:r>
        <w:t xml:space="preserve"> </w:t>
      </w:r>
      <w:proofErr w:type="spellStart"/>
      <w:r>
        <w:t>auß</w:t>
      </w:r>
      <w:proofErr w:type="spellEnd"/>
      <w:r>
        <w:t xml:space="preserve"> dem </w:t>
      </w:r>
      <w:proofErr w:type="spellStart"/>
      <w:r>
        <w:t>irrthumb</w:t>
      </w:r>
      <w:proofErr w:type="spellEnd"/>
      <w:r>
        <w:t xml:space="preserve"> / Der </w:t>
      </w:r>
      <w:proofErr w:type="spellStart"/>
      <w:r>
        <w:t>Baepsten</w:t>
      </w:r>
      <w:proofErr w:type="spellEnd"/>
      <w:r>
        <w:t xml:space="preserve"> die zu </w:t>
      </w:r>
      <w:proofErr w:type="spellStart"/>
      <w:r>
        <w:t>gleych</w:t>
      </w:r>
      <w:proofErr w:type="spellEnd"/>
      <w:r>
        <w:t xml:space="preserve"> </w:t>
      </w:r>
      <w:proofErr w:type="spellStart"/>
      <w:r>
        <w:t>frumm</w:t>
      </w:r>
      <w:proofErr w:type="spellEnd"/>
      <w:r>
        <w:t xml:space="preserve"> </w:t>
      </w:r>
      <w:proofErr w:type="spellStart"/>
      <w:r>
        <w:t>seynd</w:t>
      </w:r>
      <w:proofErr w:type="spellEnd"/>
      <w:r>
        <w:t xml:space="preserve"> / </w:t>
      </w:r>
      <w:proofErr w:type="spellStart"/>
      <w:r>
        <w:t>unnd</w:t>
      </w:r>
      <w:proofErr w:type="spellEnd"/>
      <w:r>
        <w:t xml:space="preserve"> das alles </w:t>
      </w:r>
      <w:proofErr w:type="spellStart"/>
      <w:r>
        <w:t>kan</w:t>
      </w:r>
      <w:proofErr w:type="spellEnd"/>
      <w:r>
        <w:t xml:space="preserve"> ein </w:t>
      </w:r>
      <w:proofErr w:type="spellStart"/>
      <w:r>
        <w:t>verstendiger</w:t>
      </w:r>
      <w:proofErr w:type="spellEnd"/>
      <w:r>
        <w:t xml:space="preserve"> </w:t>
      </w:r>
      <w:proofErr w:type="spellStart"/>
      <w:r>
        <w:t>auß</w:t>
      </w:r>
      <w:proofErr w:type="spellEnd"/>
      <w:r>
        <w:t xml:space="preserve"> den worten Christi (ob </w:t>
      </w:r>
      <w:proofErr w:type="spellStart"/>
      <w:r>
        <w:t>erzelt</w:t>
      </w:r>
      <w:proofErr w:type="spellEnd"/>
      <w:r>
        <w:t xml:space="preserve">) </w:t>
      </w:r>
      <w:proofErr w:type="spellStart"/>
      <w:r>
        <w:t>wol</w:t>
      </w:r>
      <w:proofErr w:type="spellEnd"/>
      <w:r>
        <w:t xml:space="preserve"> zu nicht machen / sonderlich durch </w:t>
      </w:r>
      <w:proofErr w:type="spellStart"/>
      <w:r>
        <w:t>dise</w:t>
      </w:r>
      <w:proofErr w:type="spellEnd"/>
      <w:r>
        <w:t xml:space="preserve"> </w:t>
      </w:r>
      <w:proofErr w:type="spellStart"/>
      <w:r>
        <w:t>wort</w:t>
      </w:r>
      <w:proofErr w:type="spellEnd"/>
      <w:r>
        <w:t xml:space="preserve"> / Das ist mein blutt / des </w:t>
      </w:r>
      <w:proofErr w:type="spellStart"/>
      <w:r>
        <w:t>Newen</w:t>
      </w:r>
      <w:proofErr w:type="spellEnd"/>
      <w:r>
        <w:t xml:space="preserve"> Testaments / </w:t>
      </w:r>
      <w:proofErr w:type="spellStart"/>
      <w:r>
        <w:t>woelchs</w:t>
      </w:r>
      <w:proofErr w:type="spellEnd"/>
      <w:r>
        <w:t xml:space="preserve"> für </w:t>
      </w:r>
      <w:proofErr w:type="spellStart"/>
      <w:r>
        <w:t>vil</w:t>
      </w:r>
      <w:proofErr w:type="spellEnd"/>
      <w:r>
        <w:t xml:space="preserve"> vergossen </w:t>
      </w:r>
      <w:proofErr w:type="spellStart"/>
      <w:r>
        <w:t>wirt</w:t>
      </w:r>
      <w:proofErr w:type="spellEnd"/>
      <w:r>
        <w:t xml:space="preserve"> / in </w:t>
      </w:r>
      <w:proofErr w:type="spellStart"/>
      <w:r>
        <w:t>vergebung</w:t>
      </w:r>
      <w:proofErr w:type="spellEnd"/>
      <w:r>
        <w:t xml:space="preserve"> der </w:t>
      </w:r>
      <w:proofErr w:type="spellStart"/>
      <w:r>
        <w:t>sünden</w:t>
      </w:r>
      <w:proofErr w:type="spellEnd"/>
      <w:r>
        <w:t xml:space="preserve"> / der Kelch das </w:t>
      </w:r>
      <w:proofErr w:type="spellStart"/>
      <w:r>
        <w:t>new</w:t>
      </w:r>
      <w:proofErr w:type="spellEnd"/>
      <w:r>
        <w:t xml:space="preserve"> </w:t>
      </w:r>
      <w:proofErr w:type="spellStart"/>
      <w:r>
        <w:t>testament</w:t>
      </w:r>
      <w:proofErr w:type="spellEnd"/>
      <w:r>
        <w:t xml:space="preserve"> </w:t>
      </w:r>
      <w:proofErr w:type="spellStart"/>
      <w:r>
        <w:t>inn</w:t>
      </w:r>
      <w:proofErr w:type="spellEnd"/>
      <w:r>
        <w:t xml:space="preserve"> meinem </w:t>
      </w:r>
      <w:proofErr w:type="spellStart"/>
      <w:r>
        <w:t>blut</w:t>
      </w:r>
      <w:proofErr w:type="spellEnd"/>
      <w:r>
        <w:t xml:space="preserve"> des vergossen </w:t>
      </w:r>
      <w:proofErr w:type="spellStart"/>
      <w:r>
        <w:t>wirdt</w:t>
      </w:r>
      <w:proofErr w:type="spellEnd"/>
      <w:r>
        <w:t xml:space="preserve"> für euch / Lieben </w:t>
      </w:r>
      <w:proofErr w:type="spellStart"/>
      <w:r>
        <w:t>brueder</w:t>
      </w:r>
      <w:proofErr w:type="spellEnd"/>
      <w:r>
        <w:t xml:space="preserve"> </w:t>
      </w:r>
      <w:proofErr w:type="spellStart"/>
      <w:r>
        <w:t>lassent</w:t>
      </w:r>
      <w:proofErr w:type="spellEnd"/>
      <w:r>
        <w:t xml:space="preserve"> </w:t>
      </w:r>
      <w:proofErr w:type="spellStart"/>
      <w:r>
        <w:t>unns</w:t>
      </w:r>
      <w:proofErr w:type="spellEnd"/>
      <w:r>
        <w:t xml:space="preserve"> </w:t>
      </w:r>
      <w:proofErr w:type="spellStart"/>
      <w:r>
        <w:t>nitt</w:t>
      </w:r>
      <w:proofErr w:type="spellEnd"/>
      <w:r>
        <w:t xml:space="preserve"> </w:t>
      </w:r>
      <w:proofErr w:type="spellStart"/>
      <w:r>
        <w:t>kurtzweylen</w:t>
      </w:r>
      <w:proofErr w:type="spellEnd"/>
      <w:r>
        <w:t xml:space="preserve"> </w:t>
      </w:r>
      <w:proofErr w:type="spellStart"/>
      <w:r>
        <w:t>mitt</w:t>
      </w:r>
      <w:proofErr w:type="spellEnd"/>
      <w:r>
        <w:t xml:space="preserve"> der </w:t>
      </w:r>
      <w:proofErr w:type="spellStart"/>
      <w:r>
        <w:t>geschrifft</w:t>
      </w:r>
      <w:proofErr w:type="spellEnd"/>
      <w:r>
        <w:t xml:space="preserve"> / wider das New </w:t>
      </w:r>
      <w:proofErr w:type="spellStart"/>
      <w:r>
        <w:t>testament</w:t>
      </w:r>
      <w:proofErr w:type="spellEnd"/>
      <w:r>
        <w:t xml:space="preserve"> / denn </w:t>
      </w:r>
      <w:proofErr w:type="spellStart"/>
      <w:r>
        <w:t>woelcher</w:t>
      </w:r>
      <w:proofErr w:type="spellEnd"/>
      <w:r>
        <w:t xml:space="preserve"> das </w:t>
      </w:r>
      <w:proofErr w:type="spellStart"/>
      <w:r>
        <w:t>opffer</w:t>
      </w:r>
      <w:proofErr w:type="spellEnd"/>
      <w:r>
        <w:t xml:space="preserve"> / und das </w:t>
      </w:r>
      <w:proofErr w:type="spellStart"/>
      <w:r>
        <w:t>blut</w:t>
      </w:r>
      <w:proofErr w:type="spellEnd"/>
      <w:r>
        <w:t xml:space="preserve"> / und </w:t>
      </w:r>
      <w:proofErr w:type="spellStart"/>
      <w:r>
        <w:t>testament</w:t>
      </w:r>
      <w:proofErr w:type="spellEnd"/>
      <w:r>
        <w:t xml:space="preserve"> Christi verachten / oder nicht achten / die haben kein </w:t>
      </w:r>
      <w:proofErr w:type="spellStart"/>
      <w:r>
        <w:t>erloesung</w:t>
      </w:r>
      <w:proofErr w:type="spellEnd"/>
      <w:r>
        <w:t xml:space="preserve">. </w:t>
      </w:r>
    </w:p>
    <w:p w14:paraId="21C29546" w14:textId="77777777" w:rsidR="003154BD" w:rsidRDefault="003154BD" w:rsidP="003154BD">
      <w:pPr>
        <w:pStyle w:val="StandardWeb"/>
      </w:pPr>
      <w:r>
        <w:t xml:space="preserve">Ich hab vor </w:t>
      </w:r>
      <w:proofErr w:type="spellStart"/>
      <w:r>
        <w:t>disem</w:t>
      </w:r>
      <w:proofErr w:type="spellEnd"/>
      <w:r>
        <w:t xml:space="preserve"> </w:t>
      </w:r>
      <w:proofErr w:type="spellStart"/>
      <w:r>
        <w:t>schreyben</w:t>
      </w:r>
      <w:proofErr w:type="spellEnd"/>
      <w:r>
        <w:t xml:space="preserve"> </w:t>
      </w:r>
      <w:proofErr w:type="spellStart"/>
      <w:r>
        <w:t>gemeldt</w:t>
      </w:r>
      <w:proofErr w:type="spellEnd"/>
      <w:r>
        <w:t xml:space="preserve"> / das ein </w:t>
      </w:r>
      <w:proofErr w:type="spellStart"/>
      <w:r>
        <w:t>yegklicher</w:t>
      </w:r>
      <w:proofErr w:type="spellEnd"/>
      <w:r>
        <w:t xml:space="preserve"> will </w:t>
      </w:r>
      <w:proofErr w:type="spellStart"/>
      <w:r>
        <w:t>unn</w:t>
      </w:r>
      <w:proofErr w:type="spellEnd"/>
      <w:r>
        <w:t xml:space="preserve"> </w:t>
      </w:r>
      <w:proofErr w:type="spellStart"/>
      <w:r>
        <w:t>zusag</w:t>
      </w:r>
      <w:proofErr w:type="spellEnd"/>
      <w:r>
        <w:t xml:space="preserve"> / oder </w:t>
      </w:r>
      <w:proofErr w:type="spellStart"/>
      <w:r>
        <w:t>verheyssung</w:t>
      </w:r>
      <w:proofErr w:type="spellEnd"/>
      <w:r>
        <w:t xml:space="preserve"> </w:t>
      </w:r>
      <w:proofErr w:type="spellStart"/>
      <w:r>
        <w:t>gottes</w:t>
      </w:r>
      <w:proofErr w:type="spellEnd"/>
      <w:r>
        <w:t xml:space="preserve"> / ein Testament </w:t>
      </w:r>
      <w:proofErr w:type="spellStart"/>
      <w:r>
        <w:t>moeg</w:t>
      </w:r>
      <w:proofErr w:type="spellEnd"/>
      <w:r>
        <w:t xml:space="preserve"> </w:t>
      </w:r>
      <w:proofErr w:type="spellStart"/>
      <w:r>
        <w:t>genennt</w:t>
      </w:r>
      <w:proofErr w:type="spellEnd"/>
      <w:r>
        <w:t xml:space="preserve"> werden / Als die </w:t>
      </w:r>
      <w:proofErr w:type="spellStart"/>
      <w:r>
        <w:t>zusag</w:t>
      </w:r>
      <w:proofErr w:type="spellEnd"/>
      <w:r>
        <w:t xml:space="preserve"> </w:t>
      </w:r>
      <w:proofErr w:type="spellStart"/>
      <w:r>
        <w:t>Abrahe</w:t>
      </w:r>
      <w:proofErr w:type="spellEnd"/>
      <w:r>
        <w:t xml:space="preserve"> </w:t>
      </w:r>
      <w:proofErr w:type="spellStart"/>
      <w:r>
        <w:t>gethon</w:t>
      </w:r>
      <w:proofErr w:type="spellEnd"/>
      <w:r>
        <w:t xml:space="preserve"> Gala. 3. Und die Juden des </w:t>
      </w:r>
      <w:proofErr w:type="spellStart"/>
      <w:r>
        <w:t>testaments</w:t>
      </w:r>
      <w:proofErr w:type="spellEnd"/>
      <w:r>
        <w:t xml:space="preserve"> </w:t>
      </w:r>
      <w:proofErr w:type="spellStart"/>
      <w:r>
        <w:t>kinder</w:t>
      </w:r>
      <w:proofErr w:type="spellEnd"/>
      <w:r>
        <w:t xml:space="preserve"> </w:t>
      </w:r>
      <w:proofErr w:type="spellStart"/>
      <w:r>
        <w:t>Acto</w:t>
      </w:r>
      <w:proofErr w:type="spellEnd"/>
      <w:r>
        <w:t xml:space="preserve">. 3. </w:t>
      </w:r>
      <w:proofErr w:type="spellStart"/>
      <w:r>
        <w:t>Unn</w:t>
      </w:r>
      <w:proofErr w:type="spellEnd"/>
      <w:r>
        <w:t xml:space="preserve"> </w:t>
      </w:r>
      <w:proofErr w:type="spellStart"/>
      <w:r>
        <w:t>dise</w:t>
      </w:r>
      <w:proofErr w:type="spellEnd"/>
      <w:r>
        <w:t xml:space="preserve"> </w:t>
      </w:r>
      <w:proofErr w:type="spellStart"/>
      <w:r>
        <w:t>zusag</w:t>
      </w:r>
      <w:proofErr w:type="spellEnd"/>
      <w:r>
        <w:t xml:space="preserve"> / Der </w:t>
      </w:r>
      <w:proofErr w:type="spellStart"/>
      <w:r>
        <w:t>leyb</w:t>
      </w:r>
      <w:proofErr w:type="spellEnd"/>
      <w:r>
        <w:t xml:space="preserve"> </w:t>
      </w:r>
      <w:proofErr w:type="spellStart"/>
      <w:r>
        <w:t>wirdt</w:t>
      </w:r>
      <w:proofErr w:type="spellEnd"/>
      <w:r>
        <w:t xml:space="preserve"> für euch gegeben / ein </w:t>
      </w:r>
      <w:proofErr w:type="spellStart"/>
      <w:r>
        <w:t>testament</w:t>
      </w:r>
      <w:proofErr w:type="spellEnd"/>
      <w:r>
        <w:t xml:space="preserve"> seyn </w:t>
      </w:r>
      <w:proofErr w:type="spellStart"/>
      <w:r>
        <w:t>koenn</w:t>
      </w:r>
      <w:proofErr w:type="spellEnd"/>
      <w:r>
        <w:t xml:space="preserve"> / </w:t>
      </w:r>
      <w:proofErr w:type="spellStart"/>
      <w:r>
        <w:t>Darumb</w:t>
      </w:r>
      <w:proofErr w:type="spellEnd"/>
      <w:r>
        <w:t xml:space="preserve"> hab ich </w:t>
      </w:r>
      <w:proofErr w:type="spellStart"/>
      <w:r>
        <w:t>yetzunder</w:t>
      </w:r>
      <w:proofErr w:type="spellEnd"/>
      <w:r>
        <w:t xml:space="preserve"> nicht ferner </w:t>
      </w:r>
      <w:proofErr w:type="spellStart"/>
      <w:r>
        <w:t>woellen</w:t>
      </w:r>
      <w:proofErr w:type="spellEnd"/>
      <w:r>
        <w:t xml:space="preserve"> </w:t>
      </w:r>
      <w:proofErr w:type="spellStart"/>
      <w:r>
        <w:t>außfalten</w:t>
      </w:r>
      <w:proofErr w:type="spellEnd"/>
      <w:r>
        <w:t xml:space="preserve">. </w:t>
      </w:r>
    </w:p>
    <w:p w14:paraId="1ECFDA04" w14:textId="77777777" w:rsidR="0022039F" w:rsidRDefault="0022039F" w:rsidP="0022039F"/>
    <w:p w14:paraId="26EB951C" w14:textId="77777777" w:rsidR="00D5498D" w:rsidRPr="00D5498D" w:rsidRDefault="007166CE" w:rsidP="008E63BE">
      <w:pPr>
        <w:pStyle w:val="berschrift1"/>
      </w:pPr>
      <w:r>
        <w:br w:type="page"/>
      </w:r>
      <w:r w:rsidR="00D5498D" w:rsidRPr="00D5498D">
        <w:t>Quellen:</w:t>
      </w:r>
    </w:p>
    <w:p w14:paraId="36C41B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C6D5B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A57624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561B63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0989BA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997FB5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692B9E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5F2F00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EFAC0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CA6DD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879817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868E071"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A770E98"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7D65"/>
    <w:rsid w:val="00082307"/>
    <w:rsid w:val="000C66E5"/>
    <w:rsid w:val="001F54C4"/>
    <w:rsid w:val="0022039F"/>
    <w:rsid w:val="00272484"/>
    <w:rsid w:val="00297F83"/>
    <w:rsid w:val="002E6D11"/>
    <w:rsid w:val="003154BD"/>
    <w:rsid w:val="00381C0C"/>
    <w:rsid w:val="00392F24"/>
    <w:rsid w:val="00537F59"/>
    <w:rsid w:val="007166CE"/>
    <w:rsid w:val="007E1779"/>
    <w:rsid w:val="0083667B"/>
    <w:rsid w:val="008D7463"/>
    <w:rsid w:val="008E417E"/>
    <w:rsid w:val="008E63BE"/>
    <w:rsid w:val="00B365E5"/>
    <w:rsid w:val="00C35859"/>
    <w:rsid w:val="00CA7D65"/>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4CC44"/>
  <w15:chartTrackingRefBased/>
  <w15:docId w15:val="{16E054CB-32D5-40D5-ADC1-C243D289D8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3154BD"/>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3154BD"/>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3154B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8783</Words>
  <Characters>55333</Characters>
  <Application>Microsoft Office Word</Application>
  <DocSecurity>0</DocSecurity>
  <Lines>461</Lines>
  <Paragraphs>127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63989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Von dem Newen und Alten Testament</dc:title>
  <dc:subject/>
  <dc:creator>Bodenstein, Andreas</dc:creator>
  <cp:keywords/>
  <dc:description/>
  <cp:lastModifiedBy>webmaster@glaubensstimme.de</cp:lastModifiedBy>
  <cp:revision>4</cp:revision>
  <dcterms:created xsi:type="dcterms:W3CDTF">2021-04-15T10:31:00Z</dcterms:created>
  <dcterms:modified xsi:type="dcterms:W3CDTF">2021-04-16T16:05:00Z</dcterms:modified>
  <dc:language>de</dc:language>
</cp:coreProperties>
</file>